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0" w:name="block-2878933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ПОЯСНИТЕЛЬНАЯ ЗАПИСКА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‌</w:t>
      </w:r>
      <w:bookmarkStart w:id="1" w:name="b3bba1d8-96c6-4edf-a714-0cf8fa85e20b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‌‌‌</w:t>
      </w:r>
    </w:p>
    <w:p>
      <w:pPr>
        <w:rPr>
          <w:rFonts w:hint="default" w:ascii="Times New Roman" w:hAnsi="Times New Roman" w:cs="Times New Roman"/>
          <w:sz w:val="24"/>
          <w:szCs w:val="24"/>
        </w:rPr>
        <w:sectPr>
          <w:pgSz w:w="11906" w:h="16383"/>
          <w:cols w:space="720" w:num="1"/>
        </w:sectPr>
      </w:pPr>
      <w:bookmarkStart w:id="2" w:name="block-2878933"/>
    </w:p>
    <w:bookmarkEnd w:id="0"/>
    <w:bookmarkEnd w:id="2"/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3" w:name="block-2878934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СОДЕРЖАНИЕ ОБУЧЕНИЯ 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5 КЛАСС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Натуральные числа и нуль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4" w:name="_Toc124426196"/>
      <w:bookmarkEnd w:id="4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Дроби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5" w:name="_Toc124426197"/>
      <w:bookmarkEnd w:id="5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Решение основных задач на дроби.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Представление данных в виде таблиц, столбчатых диаграмм.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6" w:name="_Toc124426198"/>
      <w:bookmarkEnd w:id="6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Наглядная геометрия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7" w:name="_Toc124426200"/>
      <w:bookmarkEnd w:id="7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Объём прямоугольного параллелепипеда, куба. Единицы измерения объёма.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6 КЛАСС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Натуральные числа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8" w:name="_Toc124426201"/>
      <w:bookmarkEnd w:id="8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Дроби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9" w:name="_Toc124426202"/>
      <w:bookmarkEnd w:id="9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Положительные и отрицательные числа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0" w:name="_Toc124426203"/>
      <w:bookmarkEnd w:id="10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Буквенные выражения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1" w:name="_Toc124426204"/>
      <w:bookmarkEnd w:id="11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2" w:name="_Toc124426205"/>
      <w:bookmarkEnd w:id="12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Наглядная геометрия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Симметрия: центральная, осевая и зеркальная симметрии.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Построение симметричных фигур.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>
      <w:pPr>
        <w:rPr>
          <w:rFonts w:hint="default" w:ascii="Times New Roman" w:hAnsi="Times New Roman" w:cs="Times New Roman"/>
          <w:sz w:val="24"/>
          <w:szCs w:val="24"/>
        </w:rPr>
        <w:sectPr>
          <w:pgSz w:w="11906" w:h="16383"/>
          <w:cols w:space="720" w:num="1"/>
        </w:sectPr>
      </w:pPr>
      <w:bookmarkStart w:id="13" w:name="block-2878934"/>
    </w:p>
    <w:bookmarkEnd w:id="3"/>
    <w:bookmarkEnd w:id="13"/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4" w:name="block-2878935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ЛИЧНОСТНЫЕ РЕЗУЛЬТАТЫ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Личностные результаты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1) патриотическое воспитание: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2) гражданское и духовно-нравственное воспитание: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3) трудовое воспитание: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4) эстетическое воспитание: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5) ценности научного познания: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7) экологическое воспитание: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Базовые исследовательские действия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: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Самоорганизация: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ПРЕДМЕТНЫЕ РЕЗУЛЬТАТЫ 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в 5 классе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5" w:name="_Toc124426208"/>
      <w:bookmarkEnd w:id="15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Выполнять проверку, прикидку результата вычислений.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Округлять натуральные числа.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6" w:name="_Toc124426209"/>
      <w:bookmarkEnd w:id="16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7" w:name="_Toc124426210"/>
      <w:bookmarkEnd w:id="17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Наглядная геометрия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в 6 классе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8" w:name="_Toc124426211"/>
      <w:bookmarkEnd w:id="18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19" w:name="_Toc124426212"/>
      <w:bookmarkEnd w:id="19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Числовые и буквенные выражения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Находить неизвестный компонент равенства.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20" w:name="_Toc124426213"/>
      <w:bookmarkEnd w:id="20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Составлять буквенные выражения по условию задачи.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21" w:name="_Toc124426214"/>
      <w:bookmarkEnd w:id="21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Наглядная геометрия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>
      <w:pPr>
        <w:rPr>
          <w:rFonts w:hint="default" w:ascii="Times New Roman" w:hAnsi="Times New Roman" w:cs="Times New Roman"/>
          <w:sz w:val="24"/>
          <w:szCs w:val="24"/>
        </w:rPr>
        <w:sectPr>
          <w:pgSz w:w="11906" w:h="16383"/>
          <w:cols w:space="720" w:num="1"/>
        </w:sectPr>
      </w:pPr>
      <w:bookmarkStart w:id="22" w:name="block-2878935"/>
    </w:p>
    <w:bookmarkEnd w:id="14"/>
    <w:bookmarkEnd w:id="22"/>
    <w:p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bookmarkStart w:id="23" w:name="block-2878931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ТЕМАТИЧЕСКОЕ ПЛАНИРОВАНИЕ </w:t>
      </w:r>
    </w:p>
    <w:p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982"/>
        <w:gridCol w:w="1611"/>
        <w:gridCol w:w="1755"/>
        <w:gridCol w:w="1838"/>
        <w:gridCol w:w="304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42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"https://m.edsoo.ru/7f4131ce"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https://m.edsoo.ru/7f4131ce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"https://m.edsoo.ru/7f4131ce"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https://m.edsoo.ru/7f4131ce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"https://m.edsoo.ru/7f4131ce"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https://m.edsoo.ru/7f4131ce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"https://m.edsoo.ru/7f4131ce"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https://m.edsoo.ru/7f4131ce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"https://m.edsoo.ru/7f4131ce"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https://m.edsoo.ru/7f4131ce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"https://m.edsoo.ru/7f4131ce"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https://m.edsoo.ru/7f4131ce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instrText xml:space="preserve"> HYPERLINK "https://m.edsoo.ru/7f4131ce" \h </w:instrTex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https://m.edsoo.ru/7f4131ce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О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бщее количество 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</w:r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6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>класс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585"/>
        <w:gridCol w:w="1320"/>
        <w:gridCol w:w="1501"/>
        <w:gridCol w:w="1838"/>
        <w:gridCol w:w="307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№ п/п </w:t>
            </w:r>
          </w:p>
          <w:p>
            <w:pPr>
              <w:spacing w:before="0" w:after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Наименование разделов и тем программы </w:t>
            </w:r>
          </w:p>
        </w:tc>
        <w:tc>
          <w:tcPr>
            <w:tcW w:w="4659" w:type="dxa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30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Электронные (цифровые) образовательные ресурсы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tblCellSpacing w:w="0" w:type="dxa"/>
        </w:trPr>
        <w:tc>
          <w:tcPr>
            <w:tcW w:w="69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Контрольные работы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>Практические работы</w:t>
            </w:r>
          </w:p>
          <w:p>
            <w:pPr>
              <w:spacing w:before="0" w:after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Дроби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41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4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Наглядная геометрия. Прямые на плоскости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8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Выражения с буквами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8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Наглядная геометрия.Симметрия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6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Наглядная геометрия. Фигуры на плоскости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Натуральные числа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24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Положительные и отрицательные числа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27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Представление данных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6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Наглядная геометрия. Фигуры в пространстве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Повторение, обобщение, систематизация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"https://m.edsoo.ru/7f414736"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https://m.edsoo.ru/7f414736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281" w:type="dxa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бщее количество по программе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 </w:t>
            </w:r>
          </w:p>
        </w:tc>
        <w:tc>
          <w:tcPr>
            <w:tcW w:w="3073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</w:rPr>
        <w:sectPr>
          <w:pgSz w:w="16383" w:h="11906" w:orient="landscape"/>
          <w:cols w:space="720" w:num="1"/>
        </w:sectPr>
      </w:pPr>
      <w:bookmarkStart w:id="24" w:name="block-2878931"/>
    </w:p>
    <w:bookmarkEnd w:id="23"/>
    <w:bookmarkEnd w:id="24"/>
    <w:p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bookmarkStart w:id="25" w:name="block-2878930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Поурочное планирование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>5 класс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3327"/>
        <w:gridCol w:w="1254"/>
        <w:gridCol w:w="1490"/>
        <w:gridCol w:w="1592"/>
        <w:gridCol w:w="1343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№ п/п </w:t>
            </w: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Практические работы </w:t>
            </w:r>
          </w:p>
          <w:p>
            <w:pPr>
              <w:spacing w:before="0" w:after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Десятичная система счисления. Повторение курса 4 класса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"https://m.edsoo.ru/f2a0cc0c"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https://m.edsoo.ru/f2a0cc0c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Десятичная система счисления. Повторение курса 4 класса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https:\m.edsoo.ru\f2a0cc0c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Натуральный ряд чисел. Повторение курса 4 класса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"https://m.edsoo.ru/f2a0cafe"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https://m.edsoo.ru/f2a0cafe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Натуральные числа. Повторение курса 4 класса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https:\m.edsoo.ru\f2a0cafe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Натуральные числа на координатной прямой. Цифры и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"https://m.edsoo.ru/f2a0e426"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https://m.edsoo.ru/f2a0e426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Натуральные числа. Координатная прямая.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"https://m.edsoo.ru/f2a0e0fc"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https://m.edsoo.ru/f2a0e0fc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Натуральные числа. Шкалы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"https://m.edsoo.ru/f2a0ce32"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https://m.edsoo.ru/f2a0ce32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№1 "Входной контроль"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"https://m.edsoo.ru/f2a0e2a0"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https://m.edsoo.ru/f2a0e2a0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"https://m.edsoo.ru/f2a0cf54"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https://m.edsoo.ru/f2a0cf54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натуральных чисел. Двойное неравенство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"https://m.edsoo.ru/f2a0d300"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https://m.edsoo.ru/f2a0d300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"https://m.edsoo.ru/f2a0d440"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https://m.edsoo.ru/f2a0d440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https:\m.edsoo.ru\f2a0d440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Действие сложения. Свойства 0 и 1 при сложении.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"https://m.edsoo.ru/f2a0eaca"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https://m.edsoo.ru/f2a0eaca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Свойства сложения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"https://m.edsoo.ru/f2a0f5ba"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https://m.edsoo.ru/f2a0f5ba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"https://m.edsoo.ru/f2a0f704"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https://m.edsoo.ru/f2a0f704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Действие вычитания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"https://m.edsoo.ru/f2a0fd8a"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https://m.edsoo.ru/f2a0fd8a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Свойства вычитания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"https://m.edsoo.ru/f2a1015e"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https://m.edsoo.ru/f2a1015e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Арифметические действия с натуральными числами. Уравнение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"https://m.edsoo.ru/f2a10c3a"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https://m.edsoo.ru/f2a10c3a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Арифметические действия с натуральными числами. Решение текстовых задач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"https://m.edsoo.ru/f2a10da2"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https://m.edsoo.ru/f2a10da2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Действие умножения. Свойства 0 и 1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"https://m.edsoo.ru/f2a104ec"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https://m.edsoo.ru/f2a104ec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Переместительное и сочетательное свойства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"https://m.edsoo.ru/f2a114fa"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https://m.edsoo.ru/f2a114fa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"https://m.edsoo.ru/f2a0ef3e"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https://m.edsoo.ru/f2a0ef3e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Свойства умножения при решении текстовых задач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https:\m.edsoo.ru\f2a0ef3e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Действие деление.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https:\m.edsoo.ru\f2a0ef3e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Действие деление. Решение текстовых задач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https:\m.edsoo.ru\f2a0ef3e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"https://m.edsoo.ru/f2a1116c"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https://m.edsoo.ru/f2a1116c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с остатком. Решение текстовых задач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"https://m.edsoo.ru/f2a114fa"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https://m.edsoo.ru/f2a114fa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Числовые выражения; порядок действий в вычислениях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"https://m.edsoo.ru/f2a11f18"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https://m.edsoo.ru/f2a11f18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Порядок действий в вычислениях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"https://m.edsoo.ru/f2a12080"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https://m.edsoo.ru/f2a12080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№2 по теме "Арифметические действия с натуральными числами"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"https://m.edsoo.ru/f2a123fa"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https://m.edsoo.ru/f2a123fa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Делители и кратные числа.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"https://m.edsoo.ru/f2a116b2"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https://m.edsoo.ru/f2a116b2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Делители и кратные числа.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УОК https:\m.edsoo.ru\f2a116b2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"https://m.edsoo.ru/f2a11a90"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https://m.edsoo.ru/f2a11a90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Разложение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ч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исла на простые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"https://m.edsoo.ru/f2a11bb2"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https://m.edsoo.ru/f2a11bb2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Признаки делимости на 2, 5, 10.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"https://m.edsoo.ru/f2a11806"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https://m.edsoo.ru/f2a11806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Признаки делимости на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"https://m.edsoo.ru/f2a1196e"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https://m.edsoo.ru/f2a1196e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Признаки делимости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"https://m.edsoo.ru/f2a0f894"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https://m.edsoo.ru/f2a0f894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все арифметические действия, на движение.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"https://m.edsoo.ru/f2a0f9fc"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https://m.edsoo.ru/f2a0f9fc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все арифметические действия, на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"https://m.edsoo.ru/f2a121a2"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https://m.edsoo.ru/f2a121a2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"https://m.edsoo.ru/f2a12558"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https://m.edsoo.ru/f2a12558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все арифметические действия.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"https://m.edsoo.ru/f2a12832"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https://m.edsoo.ru/f2a12832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№3 за 1 триместр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https:\m.edsoo.ru\f2a0df3a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Отрезок и его длина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"https://m.edsoo.ru/f2a0d54e"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https://m.edsoo.ru/f2a0d54e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"https://m.edsoo.ru/f2a0daee"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https://m.edsoo.ru/f2a0daee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Ломаная. Многоугольник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"https://m.edsoo.ru/f2a0df3a"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https://m.edsoo.ru/f2a0df3a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"https://m.edsoo.ru/f2a1302a"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https://m.edsoo.ru/f2a1302a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Угол. 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https:\m.edsoo.ru\f2a1302a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"https://m.edsoo.ru/f2a1319c"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https://m.edsoo.ru/f2a1319c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Построение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"https://m.edsoo.ru/f2a132fa"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https://m.edsoo.ru/f2a132fa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"https://m.edsoo.ru/f2a13606"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https://m.edsoo.ru/f2a13606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"https://m.edsoo.ru/f2a0d684"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https://m.edsoo.ru/f2a0d684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Шар и цилиндр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https:\m.edsoo.ru\f2a0d684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"https://m.edsoo.ru/f2a0d7e2"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https://m.edsoo.ru/f2a0d7e2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Доли и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"https://m.edsoo.ru/f2a13764"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https://m.edsoo.ru/f2a13764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Дробь. Изображение дробей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"https://m.edsoo.ru/f2a13c8c"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https://m.edsoo.ru/f2a13c8c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"https://m.edsoo.ru/f2a153f2"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https://m.edsoo.ru/f2a153f2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Дроби. 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"https://m.edsoo.ru/f2a14146"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https://m.edsoo.ru/f2a14146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обыкновенных дробей с одинаковыми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"https://m.edsoo.ru/f2a17cc4"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https://m.edsoo.ru/f2a17cc4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Вычитание обыкновенных дробей с одинаковыми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"https://m.edsoo.ru/f2a17e54"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https://m.edsoo.ru/f2a17e54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и вычитание дробей с одинаковыми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"https://m.edsoo.ru/f2a151f4"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https://m.edsoo.ru/f2a151f4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"https://m.edsoo.ru/f2a1592e"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https://m.edsoo.ru/f2a1592e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Представление неправильной дроби в виде смешанной и наоборот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"https://m.edsoo.ru/f2a14f74"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https://m.edsoo.ru/f2a14f74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Смешанная дробь. Проверочная ра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"https://m.edsoo.ru/f2a15a5a"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https://m.edsoo.ru/f2a15a5a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смешанных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"https://m.edsoo.ru/f2a15b68"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https://m.edsoo.ru/f2a15b68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Вычитание смешанных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"https://m.edsoo.ru/f2a15e2e"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https://m.edsoo.ru/f2a15e2e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и вычитание смешанных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"https://m.edsoo.ru/f2a143e4"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https://m.edsoo.ru/f2a143e4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 4 по теме "Сложение и вычитание дробей с одинаковым знаменателями"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https:\m.edsoo.ru\f2a143e4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"https://m.edsoo.ru/f2a1451a"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https://m.edsoo.ru/f2a1451a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Сокращение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"https://m.edsoo.ru/f2a1475e"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https://m.edsoo.ru/f2a1475e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Основное свойство дроби . Сокращение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"https://m.edsoo.ru/f2a1463c"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https://m.edsoo.ru/f2a1463c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Приведение дробей к новому знаменателю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"https://m.edsoo.ru/f2a14c90"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https://m.edsoo.ru/f2a14c90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Приведение дробей к общему знаменателю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"https://m.edsoo.ru/f2a14de4"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https://m.edsoo.ru/f2a14de4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https:\m.edsoo.ru\f2a14de4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дробей с разными знаменателям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https:\m.edsoo.ru\f2a14de4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Вычитание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https:\m.edsoo.ru\f2a1802a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"https://m.edsoo.ru/f2a1802a"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https://m.edsoo.ru/f2a1802a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и вычитание обыкновенных дробей, сокращение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"https://m.edsoo.ru/f2a1835e"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https://m.edsoo.ru/f2a1835e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"https://m.edsoo.ru/f2a181ce"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сложение и вычитание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https:\m.edsoo.ru\f2a181ce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№5 по теме: "Сложение и вычитание дробей. Основное свойство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https:\m.edsoo.ru\f2a1835e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обыкновенных дробей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"https://m.edsoo.ru/f2a184e4"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https://m.edsoo.ru/f2a184e4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Свойства умножения обыкновенных дробей.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"https://m.edsoo.ru/f2a18692"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https://m.edsoo.ru/f2a18692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Нахождение части от целого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"https://m.edsoo.ru/f2a18a20"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https://m.edsoo.ru/f2a18a20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Нахождение части от целого. Решение текстовых задач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"https://m.edsoo.ru/f2a18b56"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https://m.edsoo.ru/f2a18b56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Взаимно обратные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"https://m.edsoo.ru/f2a19088"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https://m.edsoo.ru/f2a19088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"https://m.edsoo.ru/f2a19560"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https://m.edsoo.ru/f2a19560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обыкновенных дробей, решение уравнений.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"https://m.edsoo.ru/f2a196a0"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https://m.edsoo.ru/f2a196a0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Нахождение целого по его части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"https://m.edsoo.ru/f2a198da"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https://m.edsoo.ru/f2a198da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деление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"https://m.edsoo.ru/f2a181ce"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https://m.edsoo.ru/f2a181ce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задач, содержащих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"https://m.edsoo.ru/f2a1835e"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https://m.edsoo.ru/f2a1835e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"https://m.edsoo.ru/f2a18c5a"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https://m.edsoo.ru/f2a18c5a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 xml:space="preserve">.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"https://m.edsoo.ru/f2a199f2"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https://m.edsoo.ru/f2a199f2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"https://m.edsoo.ru/f2a18e76"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https://m.edsoo.ru/f2a18e76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Буквенные выражения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"https://m.edsoo.ru/f2a1a3fc"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https://m.edsoo.ru/f2a1a3fc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Запись основных законов сложение и умножения с помощью букв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https:\m,edsoo.ru\f2a1a3fc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https:\m.edsoo.ru|f2a1a3fc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буквенных выражений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Библиотека ЦОК https6\m.edsoo.ru\f2a18f7a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 6 по теме: "Обыкновенные дроби" (2 триместр)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"https://m.edsoo.ru/f2a18f7a"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https://m.edsoo.ru/f2a18f7a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"https://m.edsoo.ru/f2a16ae0"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https://m.edsoo.ru/f2a16ae0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"https://m.edsoo.ru/f2a16e1e"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https://m.edsoo.ru/f2a16e1e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"https://m.edsoo.ru/f2a16194"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https://m.edsoo.ru/f2a16194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Треугольник. Виды треугольников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"https://m.edsoo.ru/f2a16fe0"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https://m.edsoo.ru/f2a16fe0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Площадь прямоугольника,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"https://m.edsoo.ru/f2a16fe0"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https://m.edsoo.ru/f2a16fe0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Площадь многоугольников, составленных из прямоугольников.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"https://m.edsoo.ru/f2a17184"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https://m.edsoo.ru/f2a17184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Периметр прямоугольника, единицы измерения периметра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"https://m.edsoo.ru/f2a17328"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https://m.edsoo.ru/f2a17328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"https://m.edsoo.ru/f2a1691e"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https://m.edsoo.ru/f2a1691e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Площадь и 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"https://m.edsoo.ru/f2a1b55e"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https://m.edsoo.ru/f2a1b55e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"https://m.edsoo.ru/f2a1b55e"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https://m.edsoo.ru/f2a1b55e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"https://m.edsoo.ru/f2a1b87e"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https://m.edsoo.ru/f2a1b87e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десятичных дробей с помощью координатной прямо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"https://m.edsoo.ru/f2a1bcfc"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https://m.edsoo.ru/f2a1bcfc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Разложение десятичных дробей по разрядам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"https://m.edsoo.ru/f2a1c63e"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https://m.edsoo.ru/f2a1c63e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"https://m.edsoo.ru/f2a1c49a"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https://m.edsoo.ru/f2a1c49a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сложение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"https://m.edsoo.ru/f2a1cc2e"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https://m.edsoo.ru/f2a1cc2e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"https://m.edsoo.ru/f2a1cc2e"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https://m.edsoo.ru/f2a1cc2e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и 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"https://m.edsoo.ru/f2a1cb02"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https://m.edsoo.ru/f2a1cb02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и вычитание десятичных дробей.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"https://m.edsoo.ru/f2a1ce4a"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https://m.edsoo.ru/f2a1ce4a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"https://m.edsoo.ru/f2a1cb02"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https://m.edsoo.ru/f2a1cb02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сложение и 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"https://m.edsoo.ru/f2a1cf62"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https://m.edsoo.ru/f2a1cf62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различных текстовых задач на сложение и 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"https://m.edsoo.ru/f2a1cf62"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https://m.edsoo.ru/f2a1cf62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 7 по теме: "Сложение и вычитание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"https://m.edsoo.ru/f2a1cf62"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https://m.edsoo.ru/f2a1cf62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Произведение десятичной дроби и натурального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"https://m.edsoo.ru/f2a1cf62"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https://m.edsoo.ru/f2a1cf62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десятичной дроби на разрядную единицу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"https://m.edsoo.ru/f2a1d174"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https://m.edsoo.ru/f2a1d174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десятичной дроби на 0,1; 0,01 и т.д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"https://m.edsoo.ru/f2a1d516"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https://m.edsoo.ru/f2a1d516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"https://m.edsoo.ru/f2a1d64c"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https://m.edsoo.ru/f2a1d64c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Правила умножения десятичных дробей.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"https://m.edsoo.ru/f2a1d750"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https://m.edsoo.ru/f2a1d750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правила умножения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"https://m.edsoo.ru/f2a1d750"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https://m.edsoo.ru/f2a1d750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десятичной дроби на 0,1; 0,01 и т.д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"https://m.edsoo.ru/f2a1d85e"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https://m.edsoo.ru/f2a1d85e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натурального числа на десятичную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"https://m.edsoo.ru/f2a1d962"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https://m.edsoo.ru/f2a1d962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десятичной дроби на десятичную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"https://m.edsoo.ru/f2a1da7a"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https://m.edsoo.ru/f2a1da7a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примеров, содержащих деление на десятичную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"https://m.edsoo.ru/f2a1da7a"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https://m.edsoo.ru/f2a1da7a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 на деление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"https://m.edsoo.ru/f2a1da7a"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https://m.edsoo.ru/f2a1da7a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примеров на все 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"https://m.edsoo.ru/f2a1db88"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https://m.edsoo.ru/f2a1db88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на все 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"https://m.edsoo.ru/f2a1e01a"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https://m.edsoo.ru/f2a1e01a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и деление десятичных дробей.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"https://m.edsoo.ru/f2a1e150"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https://m.edsoo.ru/f2a1e150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"https://m.edsoo.ru/f2a1e826"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https://m.edsoo.ru/f2a1e826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Правила округления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"https://m.edsoo.ru/f2a1e268"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https://m.edsoo.ru/f2a1e268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Округление десятичных дробей.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"https://m.edsoo.ru/f2a1ec68"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https://m.edsoo.ru/f2a1ec68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задач, содержащих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"https://m.edsoo.ru/f2a1ed8a"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https://m.edsoo.ru/f2a1ed8a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"https://m.edsoo.ru/f2a1ef10"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https://m.edsoo.ru/f2a1ef10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.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"https://m.edsoo.ru/f2a1f028"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https://m.edsoo.ru/f2a1f028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 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 теме: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"https://m.edsoo.ru/f2a1e3da"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https://m.edsoo.ru/f2a1e3da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Многогранники.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"https://m.edsoo.ru/f2a1a69a"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https://m.edsoo.ru/f2a1a69a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Многогранники. Изображение многогранников.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"https://m.edsoo.ru/f2a1ad2a"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https://m.edsoo.ru/f2a1ad2a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Прямоугольный параллелепипед, куб.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"https://m.edsoo.ru/f2a1a802"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https://m.edsoo.ru/f2a1a802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Построение п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рямоугольн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 xml:space="preserve">ого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параллелепипед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, куб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"https://m.edsoo.ru/f2a1a924"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https://m.edsoo.ru/f2a1a924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"https://m.edsoo.ru/f2a1aef6"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https://m.edsoo.ru/f2a1aef6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Объём куба, прямоугольного параллелепипеда. Единицы измерения объёма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"https://m.edsoo.ru/f2a1b09a"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https://m.edsoo.ru/f2a1b09a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Объём куба, прямоугольного параллелепипеда.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"https://m.edsoo.ru/f2a1b248"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https://m.edsoo.ru/f2a1b248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Объём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ы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.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"https://m.edsoo.ru/f2a1b248"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https://m.edsoo.ru/f2a1b248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Повторение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. Сложение и вычитание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"https://m.edsoo.ru/f2a1f76c"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https://m.edsoo.ru/f2a1f76c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Повторение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. Координатная прямая. Шкалы.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"https://m.edsoo.ru/f2a1f924"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https://m.edsoo.ru/f2a1f924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"https://m.edsoo.ru/f2a1faaa"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https://m.edsoo.ru/f2a1faaa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Основное свойство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"https://m.edsoo.ru/f2a1fc08"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https://m.edsoo.ru/f2a1fc08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Повторение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. Арифметические действия с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"https://m.edsoo.ru/f2a1feec"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https://m.edsoo.ru/f2a1feec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 9. 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"https://m.edsoo.ru/f2a1b248"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https://m.edsoo.ru/f2a1b248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Фигуры на плоскости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"https://m.edsoo.ru/f2a200a4"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https://m.edsoo.ru/f2a200a4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Повторение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.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"https://m.edsoo.ru/f2a201f8"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https://m.edsoo.ru/f2a201f8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Объёмы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"https://m.edsoo.ru/f2a20388"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https://m.edsoo.ru/f2a20388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 xml:space="preserve"> Итоговый урок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"https://m.edsoo.ru/f2a2069e"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https://m.edsoo.ru/f2a2069e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Резерв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н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ые уроки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11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"https://m.edsoo.ru/f2a2069e"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https://m.edsoo.ru/f2a2069e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бщее количество часов по программе</w:t>
            </w:r>
          </w:p>
          <w:p>
            <w:pPr>
              <w:spacing w:before="0" w:after="0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9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2"/>
          <w:szCs w:val="22"/>
        </w:r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2"/>
          <w:szCs w:val="22"/>
        </w:rPr>
        <w:t xml:space="preserve"> 6 </w:t>
      </w:r>
      <w:r>
        <w:rPr>
          <w:rFonts w:hint="default" w:ascii="Times New Roman" w:hAnsi="Times New Roman" w:cs="Times New Roman"/>
          <w:b/>
          <w:i w:val="0"/>
          <w:color w:val="000000"/>
          <w:sz w:val="22"/>
          <w:szCs w:val="22"/>
          <w:lang w:val="ru-RU"/>
        </w:rPr>
        <w:t>класс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4192"/>
        <w:gridCol w:w="1113"/>
        <w:gridCol w:w="1235"/>
        <w:gridCol w:w="1338"/>
        <w:gridCol w:w="1343"/>
        <w:gridCol w:w="283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134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000000"/>
                <w:sz w:val="22"/>
                <w:szCs w:val="22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Что мы знаем о дробях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04.09.2023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"https://m.edsoo.ru/f2a26936"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https://m.edsoo.ru/f2a26936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Вычисления с дробями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05.09.2023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"https://m.edsoo.ru/f2a26936"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https://m.edsoo.ru/f2a26936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Основные задачи на дроби. Нахождение части от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06.09.2023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Нахождение числа по его части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07.09.2023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Что такое процент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08.09.2023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Какие дроби называются десятичными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11.09.2023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Изображение десятичной дроби на координатной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12.09.2023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"https://m.edsoo.ru/f2a26ab2"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https://m.edsoo.ru/f2a26ab2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Контрольная работа № 1. Входной контроль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13.09.2023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"https://m.edsoo.ru/f2a277dc"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https://m.edsoo.ru/f2a277dc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Перевод обыкновенной дроби в десятичную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Совместные действия с обыкновенными и десятичными дробями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15.09.2023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18.09.2023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обыкновенной и десятичной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"https://m.edsoo.ru/f2a277dc"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https://m.edsoo.ru/f2a277dc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"https://m.edsoo.ru/f2a26ab2"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https://m.edsoo.ru/f2a26ab2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обыкновенной дроби и десятичной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21.09.2023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задач на 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десятичной дроби на 10,100,1000 и т.д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десятичной дроби на 10, 100, 1000 и т.д.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Переход от одних единиц измерения к другим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десятичной дроби на десятичную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десятичной дроби на обыкновенную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03.10.2023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"https://m.edsoo.ru/f2a277dc"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https://m.edsoo.ru/f2a277dc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Среднее арифметическое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десятичной дроби на десятичную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Вычисление частного десятичных дробей в общем случае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Разные действия с десятичными дробями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№2 по теме: "Дроби"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Округление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Отношение.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в данном отношении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Отношение величин. Масштаб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23.10.2023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Что такое пропорция. Основное свойство пропорции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24.10.2023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Представление процента десятичной дробью. Выражение дроби в процентах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25.10.2023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"https://m.edsoo.ru/f2a26ab2"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https://m.edsoo.ru/f2a26ab2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Вычисление процентов от заданной величины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26.10.2023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Нахождение величины по её проценту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27.10.2023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Увеличение и уменьшение на несколько процентов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30.10.2023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Выражение отношения в процентах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31.10.2023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Решение задач на 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01.11.2023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Округление и прикидка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текстовых задач по теме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03.11.2023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Проверочная работа по теме "Проценты"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Углы при пересечении прямых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Чертим прямые. Смежные углы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09.11.2023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Параллельные и перпендикулярные прямые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10.11.2023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Строим параллельные прямые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Параллельность в многоугольниках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 3 за 1 триместр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Расстояние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Расстояние между параллельными прямыми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Математические выражения. Запись и чтение математических выражений.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"https://m.edsoo.ru/f2a26ab2"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https://m.edsoo.ru/f2a26ab2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Математические предложения. Запись и чтение математических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Числовое значение буквенных выражений.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Запись выражения с буквенными данными по условию задачи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30.11.2023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Некоторые геометрические формулы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01.12.2023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Формула пути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Формулы длины окружности, площади круга и объём шара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Осевая симметрия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Построение фигур, симметричных относительно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Ось симметрии фигуры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Симметрия четырёхугольников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12.12.2023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Центральная симметрия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"https://m.edsoo.ru/f2a26ab2"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https://m.edsoo.ru/f2a26ab2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 "Симметрия"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Прямая и окружность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Две окружности на плоскости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Построение треугольника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Параллелограммы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Прямоугольник, ромб, квадрат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21.12.2023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69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Правильные многоугольники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Построение правильных многоугольников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Равновеликие и равносоставленные фигуры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Площади параллелограмма и треугольника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теме: "Фигуры на плоскости"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Целые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"https://m.edsoo.ru/f2a26ab2"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https://m.edsoo.ru/f2a26ab2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Противоположные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"https://m.edsoo.ru/f2a26ab2"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https://m.edsoo.ru/f2a26ab2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Ряд целых чисел Изображение целых чисел на координатной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09.01.2024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"https://m.edsoo.ru/f2a208ec"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https://m.edsoo.ru/f2a208ec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чисел одинакового знака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10.01.2024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"https://m.edsoo.ru/f2a20aea"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https://m.edsoo.ru/f2a20aea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чисел с разными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"https://m.edsoo.ru/f2a2bada"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https://m.edsoo.ru/f2a2bada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79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двух целых чисел одинакового знака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12.01.2024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"https://m.edsoo.ru/f2a2140e"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https://m.edsoo.ru/f2a2140e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Сложение целых чисел разного знака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"https://m.edsoo.ru/f2a20aea"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https://m.edsoo.ru/f2a20aea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Вычисление суммы нескольких целых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"https://m.edsoo.ru/f2a21580"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https://m.edsoo.ru/f2a21580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Удобный способ сложения целых чисел с разными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"https://m.edsoo.ru/f2a2bada"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https://m.edsoo.ru/f2a2bada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Вычисление числовых значений буквенных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"https://m.edsoo.ru/f2a26ab2"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https://m.edsoo.ru/f2a26ab2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Вычитание целых чисел одного знака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"https://m.edsoo.ru/f2a216de"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https://m.edsoo.ru/f2a216de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Вычитание чисел разных знаков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"https://m.edsoo.ru/f2a216de"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https://m.edsoo.ru/f2a216de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Вычисление значений числовых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23.01.2024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"https://m.edsoo.ru/f2a26936"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https://m.edsoo.ru/f2a26936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Разные задачи на сложение и вычитание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24.01.2024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"https://m.edsoo.ru/f2a2749e"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https://m.edsoo.ru/f2a2749e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Контрольная работа № 5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: "Сложение и вычитание целых чисел"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"https://m.edsoo.ru/f2a2bada"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https://m.edsoo.ru/f2a2bada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89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целых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Правила умножения целых чисел с одинаковыми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"https://m.edsoo.ru/f2a276c4"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https://m.edsoo.ru/f2a276c4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Правила умножения целых чисел с разными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30.01.2024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"https://m.edsoo.ru/f2a27d40"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https://m.edsoo.ru/f2a27d40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целых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31.01.2024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"https://m.edsoo.ru/f2a277dc"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https://m.edsoo.ru/f2a277dc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Правила деления целых чисел с одинаковыми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01.02.2024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"https://m.edsoo.ru/f2a27d40"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https://m.edsoo.ru/f2a27d40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Правила деления целых чисел с разными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95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Разные действия с целыми числами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"https://m.edsoo.ru/f2a27d40"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https://m.edsoo.ru/f2a27d40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96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Решение текстовых задач по теме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06.02.2024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"https://m.edsoo.ru/f2a27ec6"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https://m.edsoo.ru/f2a27ec6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97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  <w:lang w:val="ru-RU"/>
              </w:rPr>
              <w:t>Проверочная работа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по теме: "Арифметические действия с целыми числами"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07.02.2024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"https://m.edsoo.ru/f2a27ec6"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https://m.edsoo.ru/f2a27ec6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98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Рациональные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08.02.2024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"https://m.edsoo.ru/f2a27ec6"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https://m.edsoo.ru/f2a27ec6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99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Положительные и отрицательные числа рациональные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09.02.2024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"https://m.edsoo.ru/f2a27c00"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https://m.edsoo.ru/f2a27c00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Противоположные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12.02.2024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"https://m.edsoo.ru/f2a282c2"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https://m.edsoo.ru/f2a282c2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 5 за 2 триместр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"https://m.edsoo.ru/f2a29546"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https://m.edsoo.ru/f2a29546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Сравнение рациональных чисел с помощью координатной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Сравнение рациональных чисел по правилу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16.02.2024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105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Модуль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26.02.2024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"https://m.edsoo.ru/f2a28448"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https://m.edsoo.ru/f2a28448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106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Сложение рациональных чисел с одинаковыми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27.02.2024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107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Сложение рациональных чисел с разными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28.02.2024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"https://m.edsoo.ru/f2a28448"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https://m.edsoo.ru/f2a28448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108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Вычитание рациональных чисел с одинаковыми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29.02.2024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"https://m.edsoo.ru/f2a28a7e"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https://m.edsoo.ru/f2a28a7e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109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>Вычитание рациональных чисел с разными знаками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 01.03.2024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1"/>
                <w:szCs w:val="21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instrText xml:space="preserve"> HYPERLINK "https://m.edsoo.ru/f2a28d76" \h </w:instrTex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t>https://m.edsoo.ru/f2a28d76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1"/>
                <w:szCs w:val="21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Умножение рациональных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"https://m.edsoo.ru/f2a28c22"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https://m.edsoo.ru/f2a28c22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Деление рациональных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"https://m.edsoo.ru/f2a28d76"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https://m.edsoo.ru/f2a28d76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Вычисление значений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"https://m.edsoo.ru/f2a28efc"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https://m.edsoo.ru/f2a28efc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задач на разные действия с рациональными числами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"https://m.edsoo.ru/f2a29064"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https://m.edsoo.ru/f2a29064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Координаты точки на плоскости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"https://m.edsoo.ru/f2a291e0"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https://m.edsoo.ru/f2a291e0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Примеры координат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12.03.2024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Построение точек по координатам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"https://m.edsoo.ru/f2a20d6a"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https://m.edsoo.ru/f2a20d6a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Решение практических задач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"https://m.edsoo.ru/f2a26512"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https://m.edsoo.ru/f2a26512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теме: "Координаты"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"https://m.edsoo.ru/f2a2818c"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https://m.edsoo.ru/f2a2818c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Понятие множества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"https://m.edsoo.ru/f2a29a46"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https://m.edsoo.ru/f2a29a46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Подмножества. Выделение подмножеств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"https://m.edsoo.ru/f2a29bea"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https://m.edsoo.ru/f2a29bea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Операции над множествами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"https://m.edsoo.ru/f2a29d34"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https://m.edsoo.ru/f2a29d34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Комбинаторные задачи. Задачи о туристских маршрутах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21.03.2024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"https://m.edsoo.ru/f2a2509a"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https://m.edsoo.ru/f2a2509a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Задачи о рукопожатиях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"https://m.edsoo.ru/f2a25428"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https://m.edsoo.ru/f2a25428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Различные задачи на комбинаторику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"https://m.edsoo.ru/f2a252ca"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https://m.edsoo.ru/f2a252ca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Столбчатые диаграммы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Круговые диаграммы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27.03.2024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Чтение диаграмм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28.03.2024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Построение диаграмм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Задачи - исследование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01.04.2024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 "Построение диаграмм"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Параллелограмм. Свойства параллелограмма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03.04.2024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"https://m.edsoo.ru/f2a257fc"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https://m.edsoo.ru/f2a257fc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Прямоугольник, ромб, квадрат. Свойства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04.04.2024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Правильные много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гран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05.04.2024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Построение правильных много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гран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"https://m.edsoo.ru/f2a2bada"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https://m.edsoo.ru/f2a2bada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Свойства правильных много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гран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ников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"https://m.edsoo.ru/f2a2bada"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https://m.edsoo.ru/f2a2bada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Развёртки правильных многогранников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"https://m.edsoo.ru/f2a2bada"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https://m.edsoo.ru/f2a2bada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Призма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18.04.2024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"https://m.edsoo.ru/f2a2598c"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https://m.edsoo.ru/f2a2598c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Рисуем и моделируем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19.04.2024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"https://m.edsoo.ru/f2a25ae0"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https://m.edsoo.ru/f2a25ae0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 w:ascii="Times New Roman" w:hAnsi="Times New Roman" w:cs="Times New Roman" w:eastAsiaTheme="minorHAnsi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Круглые тела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"https://m.edsoo.ru/f2a2b274"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https://m.edsoo.ru/f2a2b274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 w:ascii="Times New Roman" w:hAnsi="Times New Roman" w:cs="Times New Roman" w:eastAsiaTheme="minorHAnsi"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Практическая работа по теме: "Создание моделей пространственных фигур"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23.04.2024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"https://m.edsoo.ru/f2a2b972"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https://m.edsoo.ru/f2a2b972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24.04.2024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"https://m.edsoo.ru/f2a2bada"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https://m.edsoo.ru/f2a2bada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ие. Арифметические действия с дробями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25.04.2024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"https://m.edsoo.ru/f2a328f8"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https://m.edsoo.ru/f2a328f8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Округление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26.04.2024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"https://m.edsoo.ru/f2a32a9c"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https://m.edsoo.ru/f2a32a9c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Сравнение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29.04.2024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"https://m.edsoo.ru/f2a32bd2"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https://m.edsoo.ru/f2a32bd2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30.04.2024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"https://m.edsoo.ru/f2a3312c"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https://m.edsoo.ru/f2a3312c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Повторени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ие. Задачи на 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02.05.2024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"https://m.edsoo.ru/f2a33352"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https://m.edsoo.ru/f2a33352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Текстовые задачи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03.05.2024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"https://m.edsoo.ru/f2a33596"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https://m.edsoo.ru/f2a33596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ие. Текстовые задачи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06.05.2024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"https://m.edsoo.ru/f2a33780"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https://m.edsoo.ru/f2a33780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Задачи вероятности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07.05.2024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"https://m.edsoo.ru/f2a338b6"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https://m.edsoo.ru/f2a338b6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Многоугольники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08.05.2024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"https://m.edsoo.ru/f2a339ce"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https://m.edsoo.ru/f2a339ce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Решение задач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13.05.2024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"https://m.edsoo.ru/f2a33ad2"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https://m.edsoo.ru/f2a33ad2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Контрольная работа №6. Итоговая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bookmarkStart w:id="37" w:name="_GoBack"/>
            <w:bookmarkEnd w:id="37"/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14.05.2024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"https://m.edsoo.ru/f2a33bd6"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https://m.edsoo.ru/f2a33bd6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Координатная плоскость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15.05.2024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"https://m.edsoo.ru/f2a339ce"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https://m.edsoo.ru/f2a339ce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 w:leftChars="0"/>
              <w:jc w:val="left"/>
              <w:rPr>
                <w:rFonts w:hint="default" w:ascii="Times New Roman" w:hAnsi="Times New Roman" w:cs="Times New Roman" w:eastAsiaTheme="minorHAnsi"/>
                <w:sz w:val="22"/>
                <w:szCs w:val="22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Построение точек по координатам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16.05.2024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"https://m.edsoo.ru/f2a33f46"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https://m.edsoo.ru/f2a33f46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Повторение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. Построение фигур по координатам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"https://m.edsoo.ru/f2a33f46"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https://m.edsoo.ru/f2a33f46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основные фигуры в пространстве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20.05.2024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"https://m.edsoo.ru/f2a34d2e"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https://m.edsoo.ru/f2a34d2e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Повторение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 xml:space="preserve"> Формулы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21.05.2024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"https://m.edsoo.ru/f2a339ce"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https://m.edsoo.ru/f2a339ce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Повторение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. Площади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22.05.2024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"https://m.edsoo.ru/f2a339ce"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https://m.edsoo.ru/f2a339ce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Повторение. 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Объёмы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23.05.2024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"https://m.edsoo.ru/f2a339ce"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https://m.edsoo.ru/f2a339ce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Повторение. Итоговый урок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0 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24.05.2024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Библиотека ЦОК 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instrText xml:space="preserve"> HYPERLINK "https://m.edsoo.ru/f2a339ce" \h </w:instrTex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t>https://m.edsoo.ru/f2a339ce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FF"/>
                <w:sz w:val="22"/>
                <w:szCs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161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Резервные уроки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9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>О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бщее количество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170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6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2"/>
                <w:szCs w:val="22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2"/>
          <w:szCs w:val="22"/>
        </w:rPr>
        <w:sectPr>
          <w:pgSz w:w="16383" w:h="11906" w:orient="landscape"/>
          <w:pgMar w:top="1440" w:right="1800" w:bottom="1440" w:left="1800" w:header="720" w:footer="720" w:gutter="0"/>
          <w:cols w:space="720" w:num="1"/>
        </w:sectPr>
      </w:pPr>
      <w:bookmarkStart w:id="26" w:name="block-2878930"/>
    </w:p>
    <w:bookmarkEnd w:id="25"/>
    <w:bookmarkEnd w:id="26"/>
    <w:p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bookmarkStart w:id="27" w:name="block-2878936"/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​‌</w:t>
      </w:r>
      <w:bookmarkStart w:id="28" w:name="d7c2c798-9b73-44dc-9a35-b94ca1af2727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8"/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bookmarkStart w:id="29" w:name="d7c2c798-9b73-44dc-9a35-b94ca1af2727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9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‌​</w:t>
      </w:r>
    </w:p>
    <w:p>
      <w:pPr>
        <w:spacing w:before="0" w:after="0" w:line="480" w:lineRule="auto"/>
        <w:ind w:left="12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‌</w:t>
      </w:r>
      <w:bookmarkStart w:id="30" w:name="613cf59e-6892-4f30-9a4f-78313815aa63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Математика 6 класс: учебник для ОО; 6 класс\Бунимович Е.А, Кузнецова Л.В. и др. издательство "Просвещение"</w:t>
      </w:r>
      <w:bookmarkEnd w:id="30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‌</w:t>
      </w:r>
    </w:p>
    <w:p>
      <w:pPr>
        <w:spacing w:before="0" w:after="0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​</w:t>
      </w:r>
    </w:p>
    <w:p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​‌</w:t>
      </w:r>
      <w:bookmarkStart w:id="31" w:name="7fc9b897-0499-435d-84f2-5e61bb8bfe4f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Математика: 5-6 классы: базовый уровень: методическое пособие к предметной линии учебников по математике Виленкина Н.Я, Жохова В.И., </w:t>
      </w:r>
    </w:p>
    <w:p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‌Математика 6 класс: учебник для ОО; 6 класс\Бунимович Е.А, Кузнецова Л.В. и др. издательство "Просвещение"‌</w:t>
      </w:r>
    </w:p>
    <w:p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Чеснокова А.С и др - 2 изд., стер.- Москва: Просвещение, 2023. - 64 с.</w:t>
      </w:r>
      <w:bookmarkEnd w:id="31"/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bookmarkStart w:id="32" w:name="7fc9b897-0499-435d-84f2-5e61bb8bfe4f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Математика: 5-й класс: базовый уровень: контрольные работы: учебное пособие\Крайнева Л.Б. - Москва: Просвещение, 2023, - 80 с.</w:t>
      </w:r>
      <w:bookmarkEnd w:id="32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‌​</w:t>
      </w:r>
    </w:p>
    <w:p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​</w:t>
      </w:r>
      <w:r>
        <w:rPr>
          <w:rFonts w:hint="default" w:ascii="Times New Roman" w:hAnsi="Times New Roman" w:cs="Times New Roman"/>
          <w:b w:val="0"/>
          <w:i w:val="0"/>
          <w:color w:val="333333"/>
          <w:sz w:val="24"/>
          <w:szCs w:val="24"/>
        </w:rPr>
        <w:t>​‌</w:t>
      </w:r>
      <w:bookmarkStart w:id="33" w:name="f8298865-b615-4fbc-b3b5-26c7aa18d60c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http:\\school-collection.edu.ru</w:t>
      </w:r>
      <w:bookmarkEnd w:id="33"/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bookmarkStart w:id="34" w:name="f8298865-b615-4fbc-b3b5-26c7aa18d60c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http:\\fipi.ru\</w:t>
      </w:r>
      <w:bookmarkEnd w:id="34"/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bookmarkStart w:id="35" w:name="f8298865-b615-4fbc-b3b5-26c7aa18d60c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https:\\uchi.ru\</w:t>
      </w:r>
      <w:bookmarkEnd w:id="35"/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bookmarkStart w:id="36" w:name="f8298865-b615-4fbc-b3b5-26c7aa18d60c"/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https:\\urokimatematiki.ru\</w:t>
      </w:r>
      <w:bookmarkEnd w:id="36"/>
      <w:r>
        <w:rPr>
          <w:rFonts w:hint="default" w:ascii="Times New Roman" w:hAnsi="Times New Roman" w:cs="Times New Roman"/>
          <w:b w:val="0"/>
          <w:i w:val="0"/>
          <w:color w:val="333333"/>
          <w:sz w:val="24"/>
          <w:szCs w:val="24"/>
        </w:rPr>
        <w:t>‌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​</w:t>
      </w:r>
      <w:bookmarkEnd w:id="27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B3C70"/>
    <w:rsid w:val="28260C53"/>
    <w:rsid w:val="4180081D"/>
    <w:rsid w:val="4C5425D2"/>
    <w:rsid w:val="561B3F37"/>
    <w:rsid w:val="583576F3"/>
    <w:rsid w:val="6F42749E"/>
    <w:rsid w:val="7DEB51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44</TotalTime>
  <ScaleCrop>false</ScaleCrop>
  <LinksUpToDate>false</LinksUpToDate>
  <Application>WPS Office_11.2.0.11130_F1E327BC-269C-435d-A152-05C5408002CA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2023-09-13T17:46:00Z</dcterms:created>
  <dc:creator>юлия</dc:creator>
  <cp:lastModifiedBy>User</cp:lastModifiedBy>
  <cp:lastPrinted>2023-09-19T14:33:00Z</cp:lastPrinted>
  <dcterms:modified xsi:type="dcterms:W3CDTF">2023-10-10T04:53:03Z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5F95AEED9CA54C6DADB7EDB70A11B463_13</vt:lpwstr>
  </property>
</Properties>
</file>