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D2" w:rsidRDefault="00D379D2" w:rsidP="00D379D2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940425" cy="8168084"/>
            <wp:effectExtent l="19050" t="0" r="3175" b="0"/>
            <wp:docPr id="3" name="Рисунок 3" descr="C:\Users\4\Desktop\Г.Ю.С\8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4\Desktop\Г.Ю.С\8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9D2" w:rsidRDefault="00D379D2" w:rsidP="00D379D2">
      <w:pPr>
        <w:rPr>
          <w:b/>
          <w:sz w:val="26"/>
          <w:szCs w:val="26"/>
        </w:rPr>
      </w:pPr>
    </w:p>
    <w:p w:rsidR="00D379D2" w:rsidRDefault="00D379D2" w:rsidP="00D379D2">
      <w:pPr>
        <w:rPr>
          <w:b/>
          <w:sz w:val="26"/>
          <w:szCs w:val="26"/>
        </w:rPr>
      </w:pPr>
    </w:p>
    <w:p w:rsidR="00D379D2" w:rsidRDefault="00D379D2" w:rsidP="00D379D2">
      <w:pPr>
        <w:rPr>
          <w:b/>
          <w:sz w:val="26"/>
          <w:szCs w:val="26"/>
        </w:rPr>
      </w:pPr>
    </w:p>
    <w:p w:rsidR="00D379D2" w:rsidRDefault="00D379D2" w:rsidP="00D379D2">
      <w:pPr>
        <w:rPr>
          <w:b/>
          <w:sz w:val="26"/>
          <w:szCs w:val="26"/>
        </w:rPr>
      </w:pPr>
    </w:p>
    <w:p w:rsidR="00D379D2" w:rsidRDefault="00D379D2" w:rsidP="00D379D2">
      <w:pPr>
        <w:rPr>
          <w:b/>
          <w:sz w:val="26"/>
          <w:szCs w:val="26"/>
        </w:rPr>
      </w:pPr>
    </w:p>
    <w:p w:rsidR="00D379D2" w:rsidRDefault="00D379D2" w:rsidP="00D379D2">
      <w:pPr>
        <w:rPr>
          <w:b/>
          <w:sz w:val="26"/>
          <w:szCs w:val="26"/>
        </w:rPr>
      </w:pPr>
    </w:p>
    <w:p w:rsidR="00D379D2" w:rsidRDefault="00D379D2" w:rsidP="00D379D2">
      <w:pPr>
        <w:rPr>
          <w:b/>
          <w:sz w:val="26"/>
          <w:szCs w:val="26"/>
        </w:rPr>
      </w:pPr>
    </w:p>
    <w:p w:rsidR="0024474F" w:rsidRPr="00D379D2" w:rsidRDefault="00D379D2" w:rsidP="00D379D2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1. </w:t>
      </w:r>
      <w:r w:rsidR="0024474F" w:rsidRPr="00D379D2">
        <w:rPr>
          <w:b/>
          <w:sz w:val="26"/>
          <w:szCs w:val="26"/>
        </w:rPr>
        <w:t>Пояснительная записка</w:t>
      </w:r>
    </w:p>
    <w:p w:rsidR="0024474F" w:rsidRPr="00F9622F" w:rsidRDefault="0024474F" w:rsidP="0024474F">
      <w:pPr>
        <w:pStyle w:val="a3"/>
        <w:ind w:left="390"/>
        <w:rPr>
          <w:b/>
          <w:sz w:val="26"/>
          <w:szCs w:val="26"/>
        </w:rPr>
      </w:pPr>
    </w:p>
    <w:p w:rsidR="0024474F" w:rsidRPr="00E13503" w:rsidRDefault="0024474F" w:rsidP="0024474F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E13503">
        <w:rPr>
          <w:color w:val="000000"/>
          <w:sz w:val="26"/>
          <w:szCs w:val="26"/>
        </w:rPr>
        <w:t xml:space="preserve">Рабочая программа учебного предмета </w:t>
      </w: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>Т</w:t>
      </w:r>
      <w:r w:rsidRPr="00A5759D">
        <w:rPr>
          <w:sz w:val="26"/>
          <w:szCs w:val="26"/>
          <w:u w:val="single"/>
        </w:rPr>
        <w:t>ехнология</w:t>
      </w:r>
      <w:r w:rsidRPr="00E13503">
        <w:rPr>
          <w:sz w:val="26"/>
          <w:szCs w:val="26"/>
        </w:rPr>
        <w:t xml:space="preserve">» для  </w:t>
      </w:r>
      <w:r>
        <w:rPr>
          <w:sz w:val="26"/>
          <w:szCs w:val="26"/>
          <w:u w:val="single"/>
        </w:rPr>
        <w:t>8</w:t>
      </w:r>
      <w:r w:rsidRPr="00E13503">
        <w:rPr>
          <w:sz w:val="26"/>
          <w:szCs w:val="26"/>
        </w:rPr>
        <w:t xml:space="preserve"> класса </w:t>
      </w:r>
      <w:r w:rsidRPr="00E13503">
        <w:rPr>
          <w:color w:val="000000"/>
          <w:sz w:val="26"/>
          <w:szCs w:val="26"/>
        </w:rPr>
        <w:t xml:space="preserve"> составлена на основе  следующих </w:t>
      </w:r>
      <w:r w:rsidRPr="00E13503">
        <w:rPr>
          <w:sz w:val="26"/>
          <w:szCs w:val="26"/>
        </w:rPr>
        <w:t>нормативно-правовых документов:</w:t>
      </w:r>
    </w:p>
    <w:p w:rsidR="0024474F" w:rsidRPr="00465647" w:rsidRDefault="0024474F" w:rsidP="0024474F">
      <w:pPr>
        <w:numPr>
          <w:ilvl w:val="0"/>
          <w:numId w:val="1"/>
        </w:numPr>
        <w:spacing w:line="259" w:lineRule="auto"/>
        <w:ind w:left="284" w:hanging="284"/>
        <w:rPr>
          <w:sz w:val="26"/>
          <w:szCs w:val="26"/>
        </w:rPr>
      </w:pPr>
      <w:r w:rsidRPr="00465647">
        <w:rPr>
          <w:sz w:val="26"/>
          <w:szCs w:val="26"/>
        </w:rPr>
        <w:t>Федерального закона № 273-ФЗ 29.12.2012 года «Об образовании в РФ»</w:t>
      </w:r>
    </w:p>
    <w:p w:rsidR="0024474F" w:rsidRPr="00E13503" w:rsidRDefault="0024474F" w:rsidP="0024474F">
      <w:pPr>
        <w:pStyle w:val="a3"/>
        <w:numPr>
          <w:ilvl w:val="0"/>
          <w:numId w:val="1"/>
        </w:numPr>
        <w:ind w:left="284" w:hanging="284"/>
        <w:rPr>
          <w:sz w:val="26"/>
          <w:szCs w:val="26"/>
        </w:rPr>
      </w:pPr>
      <w:r w:rsidRPr="00E13503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  <w:r>
        <w:rPr>
          <w:sz w:val="26"/>
          <w:szCs w:val="26"/>
        </w:rPr>
        <w:t xml:space="preserve"> </w:t>
      </w:r>
    </w:p>
    <w:p w:rsidR="00742F45" w:rsidRPr="00D2218D" w:rsidRDefault="0024474F" w:rsidP="0024474F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 w:rsidRPr="00465647">
        <w:rPr>
          <w:sz w:val="26"/>
          <w:szCs w:val="26"/>
        </w:rPr>
        <w:t>Образовательной программы ООО МОУ Новоуренской СШ</w:t>
      </w:r>
      <w:r>
        <w:rPr>
          <w:sz w:val="26"/>
          <w:szCs w:val="26"/>
        </w:rPr>
        <w:t xml:space="preserve">                                         </w:t>
      </w:r>
      <w:r w:rsidRPr="00465647">
        <w:rPr>
          <w:sz w:val="26"/>
          <w:szCs w:val="26"/>
        </w:rPr>
        <w:t xml:space="preserve"> (</w:t>
      </w:r>
      <w:proofErr w:type="gramStart"/>
      <w:r w:rsidRPr="00465647">
        <w:rPr>
          <w:sz w:val="26"/>
          <w:szCs w:val="26"/>
        </w:rPr>
        <w:t>Утвержде</w:t>
      </w:r>
      <w:r w:rsidR="00BE2B5D">
        <w:rPr>
          <w:sz w:val="26"/>
          <w:szCs w:val="26"/>
        </w:rPr>
        <w:t>на</w:t>
      </w:r>
      <w:proofErr w:type="gramEnd"/>
      <w:r w:rsidR="00BE2B5D">
        <w:rPr>
          <w:sz w:val="26"/>
          <w:szCs w:val="26"/>
        </w:rPr>
        <w:t xml:space="preserve"> приказом директора школы № 96</w:t>
      </w:r>
      <w:r w:rsidRPr="00465647">
        <w:rPr>
          <w:sz w:val="26"/>
          <w:szCs w:val="26"/>
        </w:rPr>
        <w:t xml:space="preserve">  от</w:t>
      </w:r>
      <w:r w:rsidR="00D2218D">
        <w:rPr>
          <w:sz w:val="26"/>
          <w:szCs w:val="26"/>
        </w:rPr>
        <w:t xml:space="preserve"> </w:t>
      </w:r>
      <w:r w:rsidR="00293BFA">
        <w:rPr>
          <w:sz w:val="26"/>
          <w:szCs w:val="26"/>
        </w:rPr>
        <w:t>30</w:t>
      </w:r>
      <w:r w:rsidR="00D2218D">
        <w:rPr>
          <w:sz w:val="26"/>
          <w:szCs w:val="26"/>
        </w:rPr>
        <w:t>.08.20</w:t>
      </w:r>
      <w:r w:rsidR="00BE2B5D">
        <w:rPr>
          <w:sz w:val="26"/>
          <w:szCs w:val="26"/>
        </w:rPr>
        <w:t>19</w:t>
      </w:r>
      <w:r w:rsidR="00D2218D">
        <w:rPr>
          <w:sz w:val="26"/>
          <w:szCs w:val="26"/>
        </w:rPr>
        <w:t>г.</w:t>
      </w:r>
      <w:r w:rsidRPr="00465647">
        <w:rPr>
          <w:sz w:val="26"/>
          <w:szCs w:val="26"/>
        </w:rPr>
        <w:t>)</w:t>
      </w:r>
    </w:p>
    <w:p w:rsidR="0024474F" w:rsidRPr="00E13503" w:rsidRDefault="0024474F" w:rsidP="0024474F">
      <w:pPr>
        <w:rPr>
          <w:sz w:val="26"/>
          <w:szCs w:val="26"/>
        </w:rPr>
      </w:pPr>
      <w:r w:rsidRPr="00736631">
        <w:rPr>
          <w:b/>
          <w:sz w:val="26"/>
          <w:szCs w:val="26"/>
        </w:rPr>
        <w:t>1.2</w:t>
      </w:r>
      <w:r w:rsidRPr="00E13503">
        <w:rPr>
          <w:sz w:val="26"/>
          <w:szCs w:val="26"/>
        </w:rPr>
        <w:t xml:space="preserve"> Место предмета в учебном плане.  </w:t>
      </w:r>
    </w:p>
    <w:p w:rsidR="0024474F" w:rsidRDefault="0024474F" w:rsidP="0024474F">
      <w:pPr>
        <w:jc w:val="both"/>
        <w:rPr>
          <w:sz w:val="26"/>
          <w:szCs w:val="26"/>
        </w:rPr>
      </w:pPr>
      <w:r w:rsidRPr="00E13503">
        <w:rPr>
          <w:sz w:val="26"/>
          <w:szCs w:val="26"/>
        </w:rPr>
        <w:t>В соответств</w:t>
      </w:r>
      <w:r w:rsidR="007302D4">
        <w:rPr>
          <w:sz w:val="26"/>
          <w:szCs w:val="26"/>
        </w:rPr>
        <w:t>и</w:t>
      </w:r>
      <w:r w:rsidR="00293BFA">
        <w:rPr>
          <w:sz w:val="26"/>
          <w:szCs w:val="26"/>
        </w:rPr>
        <w:t>и с учебным планом школы на 202</w:t>
      </w:r>
      <w:r w:rsidR="000B3B2C">
        <w:rPr>
          <w:sz w:val="26"/>
          <w:szCs w:val="26"/>
        </w:rPr>
        <w:t>2</w:t>
      </w:r>
      <w:r w:rsidRPr="00E13503">
        <w:rPr>
          <w:sz w:val="26"/>
          <w:szCs w:val="26"/>
        </w:rPr>
        <w:t>-20</w:t>
      </w:r>
      <w:r w:rsidR="00293BFA">
        <w:rPr>
          <w:sz w:val="26"/>
          <w:szCs w:val="26"/>
        </w:rPr>
        <w:t>2</w:t>
      </w:r>
      <w:r w:rsidR="000B3B2C">
        <w:rPr>
          <w:sz w:val="26"/>
          <w:szCs w:val="26"/>
        </w:rPr>
        <w:t>3</w:t>
      </w:r>
      <w:r w:rsidRPr="00E13503">
        <w:rPr>
          <w:sz w:val="26"/>
          <w:szCs w:val="26"/>
        </w:rPr>
        <w:t xml:space="preserve"> учебный год на изучение </w:t>
      </w:r>
      <w:r>
        <w:rPr>
          <w:sz w:val="26"/>
          <w:szCs w:val="26"/>
        </w:rPr>
        <w:t>технологии</w:t>
      </w:r>
      <w:r w:rsidRPr="00E13503">
        <w:rPr>
          <w:sz w:val="26"/>
          <w:szCs w:val="26"/>
        </w:rPr>
        <w:t xml:space="preserve">  </w:t>
      </w:r>
      <w:r w:rsidRPr="00A5759D"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8</w:t>
      </w:r>
      <w:r w:rsidRPr="00E13503">
        <w:rPr>
          <w:sz w:val="26"/>
          <w:szCs w:val="26"/>
        </w:rPr>
        <w:t xml:space="preserve"> классе отводится </w:t>
      </w:r>
      <w:r>
        <w:rPr>
          <w:sz w:val="26"/>
          <w:szCs w:val="26"/>
          <w:u w:val="single"/>
        </w:rPr>
        <w:t>1</w:t>
      </w:r>
      <w:r w:rsidRPr="00A5759D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час</w:t>
      </w:r>
      <w:r w:rsidRPr="00E13503">
        <w:rPr>
          <w:sz w:val="26"/>
          <w:szCs w:val="26"/>
        </w:rPr>
        <w:t xml:space="preserve"> в неделю,  </w:t>
      </w:r>
      <w:r>
        <w:rPr>
          <w:sz w:val="26"/>
          <w:szCs w:val="26"/>
          <w:u w:val="single"/>
        </w:rPr>
        <w:t xml:space="preserve">34 </w:t>
      </w:r>
      <w:r>
        <w:rPr>
          <w:sz w:val="26"/>
          <w:szCs w:val="26"/>
        </w:rPr>
        <w:t>часа</w:t>
      </w:r>
      <w:r w:rsidRPr="00E13503">
        <w:rPr>
          <w:sz w:val="26"/>
          <w:szCs w:val="26"/>
        </w:rPr>
        <w:t xml:space="preserve">  в год</w:t>
      </w:r>
    </w:p>
    <w:p w:rsidR="00742F45" w:rsidRDefault="00742F45" w:rsidP="0024474F">
      <w:pPr>
        <w:jc w:val="both"/>
        <w:rPr>
          <w:sz w:val="26"/>
          <w:szCs w:val="26"/>
        </w:rPr>
      </w:pPr>
    </w:p>
    <w:p w:rsidR="0024474F" w:rsidRPr="00E13503" w:rsidRDefault="0024474F" w:rsidP="0024474F">
      <w:pPr>
        <w:rPr>
          <w:sz w:val="26"/>
          <w:szCs w:val="26"/>
        </w:rPr>
      </w:pPr>
      <w:r w:rsidRPr="00736631">
        <w:rPr>
          <w:b/>
          <w:sz w:val="26"/>
          <w:szCs w:val="26"/>
        </w:rPr>
        <w:t>1.3.</w:t>
      </w:r>
      <w:r w:rsidRPr="00E13503">
        <w:rPr>
          <w:sz w:val="26"/>
          <w:szCs w:val="26"/>
        </w:rPr>
        <w:t xml:space="preserve"> УМК  </w:t>
      </w:r>
    </w:p>
    <w:p w:rsidR="0024474F" w:rsidRPr="00E13503" w:rsidRDefault="0024474F" w:rsidP="0024474F">
      <w:pPr>
        <w:rPr>
          <w:sz w:val="26"/>
          <w:szCs w:val="26"/>
        </w:rPr>
      </w:pPr>
      <w:r w:rsidRPr="00E13503">
        <w:rPr>
          <w:sz w:val="26"/>
          <w:szCs w:val="26"/>
        </w:rPr>
        <w:t xml:space="preserve"> При составлении рабочей программы использовался учебн</w:t>
      </w:r>
      <w:proofErr w:type="gramStart"/>
      <w:r w:rsidRPr="00E13503">
        <w:rPr>
          <w:sz w:val="26"/>
          <w:szCs w:val="26"/>
        </w:rPr>
        <w:t>о-</w:t>
      </w:r>
      <w:proofErr w:type="gramEnd"/>
      <w:r w:rsidRPr="00E13503">
        <w:rPr>
          <w:sz w:val="26"/>
          <w:szCs w:val="26"/>
        </w:rPr>
        <w:t xml:space="preserve"> методический комплект:</w:t>
      </w:r>
    </w:p>
    <w:p w:rsidR="0024474F" w:rsidRDefault="0024474F" w:rsidP="0024474F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:rsidR="0024474F" w:rsidRPr="00A5759D" w:rsidRDefault="0024474F" w:rsidP="0024474F">
      <w:pPr>
        <w:spacing w:line="259" w:lineRule="auto"/>
        <w:rPr>
          <w:sz w:val="24"/>
          <w:szCs w:val="24"/>
        </w:rPr>
      </w:pPr>
      <w:r w:rsidRPr="000C6BEE">
        <w:rPr>
          <w:sz w:val="24"/>
          <w:szCs w:val="24"/>
        </w:rPr>
        <w:t xml:space="preserve">Технология. Программа: Синица Н.В.,  </w:t>
      </w:r>
      <w:proofErr w:type="spellStart"/>
      <w:r w:rsidRPr="000C6BEE">
        <w:rPr>
          <w:sz w:val="24"/>
          <w:szCs w:val="24"/>
        </w:rPr>
        <w:t>Самородский</w:t>
      </w:r>
      <w:proofErr w:type="spellEnd"/>
      <w:r w:rsidRPr="000C6BEE">
        <w:rPr>
          <w:sz w:val="24"/>
          <w:szCs w:val="24"/>
        </w:rPr>
        <w:t xml:space="preserve">  П.С., Симоненко В.Д. и </w:t>
      </w:r>
      <w:proofErr w:type="spellStart"/>
      <w:proofErr w:type="gramStart"/>
      <w:r w:rsidRPr="000C6BEE">
        <w:rPr>
          <w:sz w:val="24"/>
          <w:szCs w:val="24"/>
        </w:rPr>
        <w:t>др</w:t>
      </w:r>
      <w:proofErr w:type="spellEnd"/>
      <w:proofErr w:type="gramEnd"/>
      <w:r w:rsidRPr="000C6BEE">
        <w:rPr>
          <w:sz w:val="24"/>
          <w:szCs w:val="24"/>
        </w:rPr>
        <w:t xml:space="preserve"> (универсальная линия) 5-8 классы, ФГОС,  М.: </w:t>
      </w:r>
      <w:proofErr w:type="spellStart"/>
      <w:r w:rsidRPr="000C6BEE">
        <w:rPr>
          <w:sz w:val="24"/>
          <w:szCs w:val="24"/>
        </w:rPr>
        <w:t>Вентана-граф</w:t>
      </w:r>
      <w:proofErr w:type="spellEnd"/>
      <w:r w:rsidRPr="000C6BEE">
        <w:rPr>
          <w:sz w:val="24"/>
          <w:szCs w:val="24"/>
        </w:rPr>
        <w:t>, 2016 г.(разработана авторским коллективом- В.М.Казакевич, Г.В.Пичугина, Г.Ю.Семёнова)</w:t>
      </w:r>
    </w:p>
    <w:p w:rsidR="0024474F" w:rsidRPr="000C6BEE" w:rsidRDefault="0024474F" w:rsidP="002447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«Технология» 8 класс. </w:t>
      </w:r>
      <w:r w:rsidRPr="000C6BEE">
        <w:rPr>
          <w:sz w:val="24"/>
          <w:szCs w:val="24"/>
        </w:rPr>
        <w:t xml:space="preserve">Учебник для учащихся общеобразовательных  учреждений / В.Д.Симоненко, </w:t>
      </w:r>
      <w:proofErr w:type="spellStart"/>
      <w:r>
        <w:rPr>
          <w:sz w:val="24"/>
          <w:szCs w:val="24"/>
        </w:rPr>
        <w:t>А.А.Электов</w:t>
      </w:r>
      <w:proofErr w:type="spellEnd"/>
      <w:r>
        <w:rPr>
          <w:sz w:val="24"/>
          <w:szCs w:val="24"/>
        </w:rPr>
        <w:t xml:space="preserve">, Б.А.Гончаров и др. </w:t>
      </w:r>
      <w:r w:rsidRPr="000C6BEE">
        <w:rPr>
          <w:sz w:val="24"/>
          <w:szCs w:val="24"/>
        </w:rPr>
        <w:t xml:space="preserve">Рекомендовано   Министерством образования и науки  </w:t>
      </w:r>
      <w:r>
        <w:rPr>
          <w:sz w:val="24"/>
          <w:szCs w:val="24"/>
        </w:rPr>
        <w:t>РФ. Москва, «</w:t>
      </w:r>
      <w:proofErr w:type="spellStart"/>
      <w:r>
        <w:rPr>
          <w:sz w:val="24"/>
          <w:szCs w:val="24"/>
        </w:rPr>
        <w:t>Вентана-Граф</w:t>
      </w:r>
      <w:proofErr w:type="spellEnd"/>
      <w:r>
        <w:rPr>
          <w:sz w:val="24"/>
          <w:szCs w:val="24"/>
        </w:rPr>
        <w:t>», 2019</w:t>
      </w:r>
      <w:r w:rsidRPr="000C6BEE">
        <w:rPr>
          <w:sz w:val="24"/>
          <w:szCs w:val="24"/>
        </w:rPr>
        <w:t xml:space="preserve"> год.</w:t>
      </w:r>
      <w:r w:rsidRPr="000C6BEE">
        <w:rPr>
          <w:i/>
          <w:sz w:val="24"/>
          <w:szCs w:val="24"/>
        </w:rPr>
        <w:t xml:space="preserve">     </w:t>
      </w:r>
    </w:p>
    <w:p w:rsidR="0024474F" w:rsidRDefault="0024474F" w:rsidP="0024474F">
      <w:pPr>
        <w:rPr>
          <w:i/>
          <w:sz w:val="26"/>
          <w:szCs w:val="26"/>
        </w:rPr>
      </w:pPr>
    </w:p>
    <w:p w:rsidR="0024474F" w:rsidRDefault="0024474F" w:rsidP="0024474F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:rsidR="0024474F" w:rsidRPr="000C6BEE" w:rsidRDefault="0024474F" w:rsidP="002447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«Технология» 8 класс. </w:t>
      </w:r>
      <w:r w:rsidRPr="000C6BEE">
        <w:rPr>
          <w:sz w:val="24"/>
          <w:szCs w:val="24"/>
        </w:rPr>
        <w:t xml:space="preserve">Учебник для учащихся общеобразовательных  учреждений / В.Д.Симоненко, </w:t>
      </w:r>
      <w:proofErr w:type="spellStart"/>
      <w:r>
        <w:rPr>
          <w:sz w:val="24"/>
          <w:szCs w:val="24"/>
        </w:rPr>
        <w:t>А.А.Электов</w:t>
      </w:r>
      <w:proofErr w:type="spellEnd"/>
      <w:r>
        <w:rPr>
          <w:sz w:val="24"/>
          <w:szCs w:val="24"/>
        </w:rPr>
        <w:t xml:space="preserve">, Б.А.Гончаров и др. </w:t>
      </w:r>
      <w:r w:rsidRPr="000C6BEE">
        <w:rPr>
          <w:sz w:val="24"/>
          <w:szCs w:val="24"/>
        </w:rPr>
        <w:t xml:space="preserve">Рекомендовано   Министерством образования и науки  </w:t>
      </w:r>
      <w:r>
        <w:rPr>
          <w:sz w:val="24"/>
          <w:szCs w:val="24"/>
        </w:rPr>
        <w:t>РФ. Москва, «</w:t>
      </w:r>
      <w:proofErr w:type="spellStart"/>
      <w:r>
        <w:rPr>
          <w:sz w:val="24"/>
          <w:szCs w:val="24"/>
        </w:rPr>
        <w:t>Вентана-Граф</w:t>
      </w:r>
      <w:proofErr w:type="spellEnd"/>
      <w:r>
        <w:rPr>
          <w:sz w:val="24"/>
          <w:szCs w:val="24"/>
        </w:rPr>
        <w:t>», 2019</w:t>
      </w:r>
      <w:r w:rsidRPr="000C6BEE">
        <w:rPr>
          <w:sz w:val="24"/>
          <w:szCs w:val="24"/>
        </w:rPr>
        <w:t xml:space="preserve"> год.</w:t>
      </w:r>
      <w:r w:rsidRPr="000C6BEE">
        <w:rPr>
          <w:i/>
          <w:sz w:val="24"/>
          <w:szCs w:val="24"/>
        </w:rPr>
        <w:t xml:space="preserve">     </w:t>
      </w:r>
    </w:p>
    <w:p w:rsidR="0024474F" w:rsidRDefault="0024474F" w:rsidP="0024474F">
      <w:pPr>
        <w:rPr>
          <w:i/>
          <w:sz w:val="26"/>
          <w:szCs w:val="26"/>
        </w:rPr>
      </w:pPr>
    </w:p>
    <w:p w:rsidR="0024474F" w:rsidRPr="00A5759D" w:rsidRDefault="0024474F" w:rsidP="0024474F">
      <w:pPr>
        <w:jc w:val="both"/>
        <w:rPr>
          <w:color w:val="000000" w:themeColor="text1"/>
          <w:sz w:val="24"/>
          <w:szCs w:val="24"/>
        </w:rPr>
      </w:pPr>
      <w:r w:rsidRPr="00F9622F">
        <w:rPr>
          <w:i/>
          <w:sz w:val="26"/>
          <w:szCs w:val="26"/>
        </w:rPr>
        <w:t xml:space="preserve">1.3.3. </w:t>
      </w:r>
      <w:r>
        <w:rPr>
          <w:i/>
          <w:sz w:val="26"/>
          <w:szCs w:val="26"/>
        </w:rPr>
        <w:t xml:space="preserve">  </w:t>
      </w:r>
      <w:r w:rsidRPr="00F9622F">
        <w:rPr>
          <w:i/>
          <w:sz w:val="26"/>
          <w:szCs w:val="26"/>
        </w:rPr>
        <w:t>электронные ресурсы</w:t>
      </w:r>
      <w:r>
        <w:rPr>
          <w:i/>
          <w:sz w:val="26"/>
          <w:szCs w:val="26"/>
        </w:rPr>
        <w:t>:</w:t>
      </w:r>
    </w:p>
    <w:p w:rsidR="0024474F" w:rsidRPr="001E653E" w:rsidRDefault="0024474F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r w:rsidRPr="00A5759D">
        <w:t xml:space="preserve"> </w:t>
      </w:r>
      <w:hyperlink r:id="rId6" w:history="1"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http</w:t>
        </w:r>
        <w:r w:rsidRPr="00624EBE">
          <w:rPr>
            <w:rStyle w:val="a5"/>
            <w:color w:val="000000" w:themeColor="text1"/>
            <w:sz w:val="24"/>
            <w:szCs w:val="24"/>
          </w:rPr>
          <w:t>://</w:t>
        </w:r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center</w:t>
        </w:r>
        <w:r w:rsidRPr="00624EB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fio</w:t>
        </w:r>
        <w:proofErr w:type="spellEnd"/>
        <w:r w:rsidRPr="00624EB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ru</w:t>
        </w:r>
        <w:proofErr w:type="spellEnd"/>
        <w:r w:rsidRPr="00624EBE">
          <w:rPr>
            <w:rStyle w:val="a5"/>
            <w:color w:val="000000" w:themeColor="text1"/>
            <w:sz w:val="24"/>
            <w:szCs w:val="24"/>
          </w:rPr>
          <w:t>/</w:t>
        </w:r>
        <w:proofErr w:type="spellStart"/>
        <w:r w:rsidRPr="001E653E">
          <w:rPr>
            <w:rStyle w:val="a5"/>
            <w:color w:val="000000" w:themeColor="text1"/>
            <w:sz w:val="24"/>
            <w:szCs w:val="24"/>
            <w:lang w:val="en-US"/>
          </w:rPr>
          <w:t>som</w:t>
        </w:r>
        <w:proofErr w:type="spellEnd"/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7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http://www.eor-np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8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</w:t>
        </w:r>
        <w:r w:rsidR="0024474F" w:rsidRPr="001E653E">
          <w:rPr>
            <w:rStyle w:val="a5"/>
            <w:color w:val="000000" w:themeColor="text1"/>
            <w:sz w:val="24"/>
            <w:szCs w:val="24"/>
          </w:rPr>
          <w:t>://</w:t>
        </w:r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www</w:t>
        </w:r>
        <w:r w:rsidR="0024474F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eor</w:t>
        </w:r>
        <w:proofErr w:type="spellEnd"/>
        <w:r w:rsidR="0024474F" w:rsidRPr="001E653E">
          <w:rPr>
            <w:rStyle w:val="a5"/>
            <w:color w:val="000000" w:themeColor="text1"/>
            <w:sz w:val="24"/>
            <w:szCs w:val="24"/>
          </w:rPr>
          <w:t>.</w:t>
        </w:r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it</w:t>
        </w:r>
        <w:r w:rsidR="0024474F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9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</w:t>
        </w:r>
        <w:r w:rsidR="0024474F" w:rsidRPr="001E653E">
          <w:rPr>
            <w:rStyle w:val="a5"/>
            <w:color w:val="000000" w:themeColor="text1"/>
            <w:sz w:val="24"/>
            <w:szCs w:val="24"/>
          </w:rPr>
          <w:t>://</w:t>
        </w:r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www</w:t>
        </w:r>
        <w:r w:rsidR="0024474F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openclass</w:t>
        </w:r>
        <w:proofErr w:type="spellEnd"/>
        <w:r w:rsidR="0024474F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ru</w:t>
        </w:r>
        <w:proofErr w:type="spellEnd"/>
        <w:r w:rsidR="0024474F" w:rsidRPr="001E653E">
          <w:rPr>
            <w:rStyle w:val="a5"/>
            <w:color w:val="000000" w:themeColor="text1"/>
            <w:sz w:val="24"/>
            <w:szCs w:val="24"/>
          </w:rPr>
          <w:t>/</w:t>
        </w:r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user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0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http://www/it-n.ru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1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http://eidos.ru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2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http://www.botic.ru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3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http://www.cnso.ru/tehn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4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</w:t>
        </w:r>
        <w:r w:rsidR="0024474F" w:rsidRPr="001E653E">
          <w:rPr>
            <w:rStyle w:val="a5"/>
            <w:color w:val="000000" w:themeColor="text1"/>
            <w:sz w:val="24"/>
            <w:szCs w:val="24"/>
          </w:rPr>
          <w:t>://</w:t>
        </w:r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files</w:t>
        </w:r>
        <w:r w:rsidR="0024474F" w:rsidRPr="001E653E">
          <w:rPr>
            <w:rStyle w:val="a5"/>
            <w:color w:val="000000" w:themeColor="text1"/>
            <w:sz w:val="24"/>
            <w:szCs w:val="24"/>
          </w:rPr>
          <w:t>.</w:t>
        </w:r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school</w:t>
        </w:r>
        <w:r w:rsidR="0024474F" w:rsidRPr="001E653E">
          <w:rPr>
            <w:rStyle w:val="a5"/>
            <w:color w:val="000000" w:themeColor="text1"/>
            <w:sz w:val="24"/>
            <w:szCs w:val="24"/>
          </w:rPr>
          <w:t>-</w:t>
        </w:r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collection</w:t>
        </w:r>
        <w:r w:rsidR="0024474F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edu</w:t>
        </w:r>
        <w:proofErr w:type="spellEnd"/>
        <w:r w:rsidR="0024474F" w:rsidRPr="001E653E">
          <w:rPr>
            <w:rStyle w:val="a5"/>
            <w:color w:val="000000" w:themeColor="text1"/>
            <w:sz w:val="24"/>
            <w:szCs w:val="24"/>
          </w:rPr>
          <w:t>.</w:t>
        </w:r>
        <w:proofErr w:type="spellStart"/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5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http://trud.rkc-74.ru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6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http://tehnologia.59442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7" w:history="1">
        <w:r w:rsidR="0024474F" w:rsidRPr="001E653E">
          <w:rPr>
            <w:rStyle w:val="a5"/>
            <w:color w:val="000000" w:themeColor="text1"/>
            <w:sz w:val="24"/>
            <w:szCs w:val="24"/>
            <w:lang w:val="en-US"/>
          </w:rPr>
          <w:t>http://www.domovodstvo.fatal.ru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8" w:history="1">
        <w:r w:rsidR="0024474F" w:rsidRPr="001E653E">
          <w:rPr>
            <w:rStyle w:val="a5"/>
            <w:color w:val="000000" w:themeColor="text1"/>
            <w:sz w:val="24"/>
            <w:szCs w:val="24"/>
          </w:rPr>
          <w:t>http://tehnologiya.narod.ru</w:t>
        </w:r>
      </w:hyperlink>
    </w:p>
    <w:p w:rsidR="0024474F" w:rsidRPr="001E653E" w:rsidRDefault="00CB4393" w:rsidP="0024474F">
      <w:pPr>
        <w:numPr>
          <w:ilvl w:val="0"/>
          <w:numId w:val="3"/>
        </w:numPr>
        <w:ind w:left="1276"/>
        <w:jc w:val="both"/>
        <w:rPr>
          <w:color w:val="000000" w:themeColor="text1"/>
          <w:sz w:val="24"/>
          <w:szCs w:val="24"/>
        </w:rPr>
      </w:pPr>
      <w:hyperlink r:id="rId19" w:history="1">
        <w:r w:rsidR="0024474F" w:rsidRPr="001E653E">
          <w:rPr>
            <w:rStyle w:val="a5"/>
            <w:color w:val="000000" w:themeColor="text1"/>
            <w:sz w:val="24"/>
            <w:szCs w:val="24"/>
          </w:rPr>
          <w:t>http://new.teacher.fio.ru</w:t>
        </w:r>
      </w:hyperlink>
    </w:p>
    <w:p w:rsidR="0024474F" w:rsidRDefault="0024474F" w:rsidP="0024474F">
      <w:pPr>
        <w:rPr>
          <w:i/>
          <w:sz w:val="26"/>
          <w:szCs w:val="26"/>
        </w:rPr>
      </w:pPr>
    </w:p>
    <w:p w:rsidR="00742F45" w:rsidRDefault="00742F45" w:rsidP="0024474F">
      <w:pPr>
        <w:rPr>
          <w:i/>
          <w:sz w:val="26"/>
          <w:szCs w:val="26"/>
        </w:rPr>
      </w:pPr>
    </w:p>
    <w:p w:rsidR="00742F45" w:rsidRDefault="00742F45" w:rsidP="0024474F">
      <w:pPr>
        <w:rPr>
          <w:i/>
          <w:sz w:val="26"/>
          <w:szCs w:val="26"/>
        </w:rPr>
      </w:pPr>
    </w:p>
    <w:p w:rsidR="00742F45" w:rsidRDefault="00742F45" w:rsidP="0024474F">
      <w:pPr>
        <w:jc w:val="center"/>
        <w:rPr>
          <w:b/>
          <w:sz w:val="26"/>
          <w:szCs w:val="26"/>
        </w:rPr>
      </w:pPr>
    </w:p>
    <w:p w:rsidR="00D2218D" w:rsidRDefault="00D2218D" w:rsidP="0024474F">
      <w:pPr>
        <w:jc w:val="center"/>
        <w:rPr>
          <w:b/>
          <w:sz w:val="26"/>
          <w:szCs w:val="26"/>
        </w:rPr>
      </w:pPr>
    </w:p>
    <w:p w:rsidR="00742F45" w:rsidRDefault="0024474F" w:rsidP="00293B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:rsidR="0024474F" w:rsidRPr="00A5759D" w:rsidRDefault="0024474F" w:rsidP="0024474F">
      <w:pPr>
        <w:widowControl w:val="0"/>
        <w:jc w:val="both"/>
        <w:rPr>
          <w:rFonts w:eastAsia="Courier New"/>
          <w:sz w:val="24"/>
          <w:szCs w:val="24"/>
        </w:rPr>
      </w:pPr>
      <w:r w:rsidRPr="00A5759D">
        <w:rPr>
          <w:b/>
          <w:i/>
          <w:sz w:val="26"/>
          <w:szCs w:val="26"/>
        </w:rPr>
        <w:t xml:space="preserve">2.1. </w:t>
      </w:r>
      <w:r w:rsidRPr="00A5759D">
        <w:rPr>
          <w:i/>
          <w:sz w:val="26"/>
          <w:szCs w:val="26"/>
        </w:rPr>
        <w:t>Личностные:</w:t>
      </w:r>
      <w:r w:rsidRPr="00A5759D">
        <w:rPr>
          <w:rFonts w:eastAsia="Courier New"/>
          <w:sz w:val="24"/>
          <w:szCs w:val="24"/>
        </w:rPr>
        <w:t xml:space="preserve"> </w:t>
      </w:r>
    </w:p>
    <w:p w:rsidR="0024474F" w:rsidRPr="00224ECC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Проявление познавательных интересов и творческой активности в данной области предметной технологической деятельности. </w:t>
      </w:r>
    </w:p>
    <w:p w:rsidR="0024474F" w:rsidRPr="00224ECC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Выражение желания учиться и трудиться на производстве для удовлетворения текущих и перспективных потребностей. </w:t>
      </w:r>
    </w:p>
    <w:p w:rsidR="0024474F" w:rsidRPr="00224ECC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Развитие трудолюбия и ответственности за качество своей деятельности. </w:t>
      </w:r>
    </w:p>
    <w:p w:rsidR="0024474F" w:rsidRPr="00224ECC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Овладение установками, нормами и правилами научной организации умственного и физического труда. </w:t>
      </w:r>
    </w:p>
    <w:p w:rsidR="0024474F" w:rsidRPr="00224ECC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>Самооценка своих умственных и физических способностей для деятельности в различных сферах с позиций будущей социализации.</w:t>
      </w:r>
    </w:p>
    <w:p w:rsidR="0024474F" w:rsidRPr="00224ECC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Планирование образовательной и профессиональной карьеры. </w:t>
      </w:r>
    </w:p>
    <w:p w:rsidR="0024474F" w:rsidRPr="00224ECC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Осознание необходимости общественно полезного труда как условия безопасной и эффективной социализации. </w:t>
      </w:r>
    </w:p>
    <w:p w:rsidR="0024474F" w:rsidRPr="00224ECC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>Бережное отношение к природным и хозяйственным ресурсам.</w:t>
      </w:r>
    </w:p>
    <w:p w:rsidR="0024474F" w:rsidRPr="00224ECC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>Готовность к рациональному ведению домашнего хозяйства.</w:t>
      </w:r>
    </w:p>
    <w:p w:rsidR="0024474F" w:rsidRPr="00293BFA" w:rsidRDefault="0024474F" w:rsidP="0024474F">
      <w:pPr>
        <w:pStyle w:val="a3"/>
        <w:widowControl w:val="0"/>
        <w:numPr>
          <w:ilvl w:val="1"/>
          <w:numId w:val="4"/>
        </w:numPr>
        <w:jc w:val="both"/>
        <w:rPr>
          <w:rFonts w:eastAsia="Courier New"/>
          <w:sz w:val="24"/>
          <w:szCs w:val="24"/>
        </w:rPr>
      </w:pPr>
      <w:r w:rsidRPr="00224ECC">
        <w:rPr>
          <w:rFonts w:eastAsia="Courier New"/>
          <w:sz w:val="24"/>
          <w:szCs w:val="24"/>
        </w:rPr>
        <w:t xml:space="preserve">Проявление технико-технологического и экономического мышления при организации своей деятельности. </w:t>
      </w:r>
    </w:p>
    <w:p w:rsidR="0024474F" w:rsidRDefault="0024474F" w:rsidP="0024474F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Метапредметные</w:t>
      </w:r>
      <w:proofErr w:type="spellEnd"/>
    </w:p>
    <w:p w:rsidR="0024474F" w:rsidRPr="00115CA0" w:rsidRDefault="0024474F" w:rsidP="0024474F">
      <w:pPr>
        <w:rPr>
          <w:sz w:val="26"/>
          <w:szCs w:val="26"/>
        </w:rPr>
      </w:pPr>
      <w:r w:rsidRPr="00115CA0">
        <w:rPr>
          <w:sz w:val="26"/>
          <w:szCs w:val="26"/>
        </w:rPr>
        <w:t>2.2.1 Познавательные</w:t>
      </w:r>
    </w:p>
    <w:p w:rsidR="0024474F" w:rsidRPr="00005E44" w:rsidRDefault="0024474F" w:rsidP="0024474F">
      <w:pPr>
        <w:pStyle w:val="a6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5E44">
        <w:rPr>
          <w:rFonts w:ascii="Times New Roman" w:hAnsi="Times New Roman" w:cs="Times New Roman"/>
          <w:sz w:val="24"/>
          <w:szCs w:val="24"/>
        </w:rPr>
        <w:t>включают действия исследования, поиска, отбора и структурирования необходимой информации, моделирование изучаемого содержания.</w:t>
      </w:r>
    </w:p>
    <w:p w:rsidR="0024474F" w:rsidRPr="00115CA0" w:rsidRDefault="0024474F" w:rsidP="0024474F">
      <w:pPr>
        <w:rPr>
          <w:sz w:val="26"/>
          <w:szCs w:val="26"/>
        </w:rPr>
      </w:pPr>
      <w:r w:rsidRPr="00115CA0">
        <w:rPr>
          <w:sz w:val="26"/>
          <w:szCs w:val="26"/>
        </w:rPr>
        <w:t>2.2.2 Регулятивные</w:t>
      </w:r>
    </w:p>
    <w:p w:rsidR="0024474F" w:rsidRPr="00115CA0" w:rsidRDefault="0024474F" w:rsidP="0024474F">
      <w:pPr>
        <w:tabs>
          <w:tab w:val="left" w:pos="708"/>
        </w:tabs>
        <w:suppressAutoHyphens/>
        <w:ind w:left="360"/>
        <w:rPr>
          <w:rFonts w:eastAsia="Droid Sans Fallback"/>
          <w:color w:val="00000A"/>
          <w:sz w:val="24"/>
          <w:szCs w:val="24"/>
        </w:rPr>
      </w:pPr>
      <w:r>
        <w:rPr>
          <w:rFonts w:eastAsia="Droid Sans Fallback"/>
          <w:color w:val="00000A"/>
          <w:sz w:val="24"/>
          <w:szCs w:val="24"/>
        </w:rPr>
        <w:t xml:space="preserve">      </w:t>
      </w:r>
      <w:r w:rsidRPr="00115CA0">
        <w:rPr>
          <w:rFonts w:eastAsia="Droid Sans Fallback"/>
          <w:color w:val="00000A"/>
          <w:sz w:val="24"/>
          <w:szCs w:val="24"/>
        </w:rPr>
        <w:t xml:space="preserve">обеспечивают возможность управления познавательной и учебной деятельностью </w:t>
      </w:r>
      <w:r>
        <w:rPr>
          <w:rFonts w:eastAsia="Droid Sans Fallback"/>
          <w:color w:val="00000A"/>
          <w:sz w:val="24"/>
          <w:szCs w:val="24"/>
        </w:rPr>
        <w:t xml:space="preserve">    </w:t>
      </w:r>
      <w:r w:rsidRPr="00115CA0">
        <w:rPr>
          <w:rFonts w:eastAsia="Droid Sans Fallback"/>
          <w:color w:val="00000A"/>
          <w:sz w:val="24"/>
          <w:szCs w:val="24"/>
        </w:rPr>
        <w:t>посредством постановки целей, планирования, контроля, коррекции своих действий, оценки успешности усвоения.</w:t>
      </w:r>
    </w:p>
    <w:p w:rsidR="0024474F" w:rsidRPr="002810E8" w:rsidRDefault="0024474F" w:rsidP="0024474F">
      <w:pPr>
        <w:rPr>
          <w:sz w:val="26"/>
          <w:szCs w:val="26"/>
        </w:rPr>
      </w:pPr>
      <w:r w:rsidRPr="002810E8">
        <w:rPr>
          <w:sz w:val="26"/>
          <w:szCs w:val="26"/>
        </w:rPr>
        <w:t>2.2.3 Коммуникативные</w:t>
      </w:r>
    </w:p>
    <w:p w:rsidR="0024474F" w:rsidRPr="00235A0B" w:rsidRDefault="0024474F" w:rsidP="00235A0B">
      <w:pPr>
        <w:pStyle w:val="a3"/>
        <w:tabs>
          <w:tab w:val="left" w:pos="708"/>
        </w:tabs>
        <w:suppressAutoHyphens/>
        <w:rPr>
          <w:rFonts w:eastAsia="Droid Sans Fallback"/>
          <w:color w:val="00000A"/>
          <w:sz w:val="24"/>
          <w:szCs w:val="24"/>
        </w:rPr>
      </w:pPr>
      <w:r w:rsidRPr="00224ECC">
        <w:rPr>
          <w:rFonts w:eastAsia="Droid Sans Fallback"/>
          <w:color w:val="00000A"/>
          <w:sz w:val="24"/>
          <w:szCs w:val="24"/>
        </w:rPr>
        <w:t>обеспечивают возможности сотрудничества: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 и эффективно сотрудничать как с учителем, так и со сверстниками.</w:t>
      </w:r>
    </w:p>
    <w:p w:rsidR="0024474F" w:rsidRPr="00293BFA" w:rsidRDefault="0024474F" w:rsidP="0024474F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2.3</w:t>
      </w:r>
      <w:r>
        <w:rPr>
          <w:i/>
          <w:sz w:val="26"/>
          <w:szCs w:val="26"/>
        </w:rPr>
        <w:t xml:space="preserve">. </w:t>
      </w:r>
      <w:r w:rsidRPr="002810E8">
        <w:rPr>
          <w:i/>
          <w:sz w:val="26"/>
          <w:szCs w:val="26"/>
        </w:rPr>
        <w:t>Предметные:</w:t>
      </w:r>
    </w:p>
    <w:p w:rsidR="0024474F" w:rsidRPr="00115CA0" w:rsidRDefault="0024474F" w:rsidP="0024474F">
      <w:pPr>
        <w:rPr>
          <w:sz w:val="24"/>
          <w:szCs w:val="24"/>
        </w:rPr>
      </w:pPr>
      <w:r w:rsidRPr="00115CA0">
        <w:rPr>
          <w:sz w:val="24"/>
          <w:szCs w:val="24"/>
        </w:rPr>
        <w:t>2.3.1. Ученик научится: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>осуществлять сборку электрических цепей по электрической схеме, проводить анализ неполадок электрической цепи;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осуществлять модификацию заданной электрической цепи в соответствии с поставленной задачей; 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выявлять пути экономии электроэнергии в быту; 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>пользоваться электронагревательными приборами: электроплитой, утюгом, СВЧ-печью и др.;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>соблюдать правила безопасного пользования бытовыми электроприборами;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>читать электрические схемы;</w:t>
      </w:r>
    </w:p>
    <w:p w:rsidR="0024474F" w:rsidRPr="00691FC7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>называть и характеризовать актуальные и перспективные технологии в области энергетики, характеризовать профессии в сфере энергетики, энергетику региона проживания.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b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объяснять специфику социальных технологий, пользуясь произвольно избранными примерами, характеризуя тенденции развития социальных технологий в </w:t>
      </w:r>
      <w:r w:rsidRPr="0024474F">
        <w:rPr>
          <w:rFonts w:eastAsia="Calibri"/>
          <w:sz w:val="24"/>
          <w:szCs w:val="24"/>
          <w:lang w:val="en-US"/>
        </w:rPr>
        <w:t>XXI</w:t>
      </w:r>
      <w:r w:rsidRPr="0024474F">
        <w:rPr>
          <w:rFonts w:eastAsia="Calibri"/>
          <w:sz w:val="24"/>
          <w:szCs w:val="24"/>
        </w:rPr>
        <w:t xml:space="preserve"> в.;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b/>
          <w:sz w:val="24"/>
          <w:szCs w:val="24"/>
        </w:rPr>
      </w:pPr>
      <w:r w:rsidRPr="0024474F">
        <w:rPr>
          <w:rFonts w:eastAsia="Calibri"/>
          <w:sz w:val="24"/>
          <w:szCs w:val="24"/>
        </w:rPr>
        <w:t>называть виды социальных технологий;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b/>
          <w:sz w:val="24"/>
          <w:szCs w:val="24"/>
        </w:rPr>
      </w:pPr>
      <w:r w:rsidRPr="0024474F">
        <w:rPr>
          <w:rFonts w:eastAsia="Calibri"/>
          <w:sz w:val="24"/>
          <w:szCs w:val="24"/>
        </w:rPr>
        <w:t>характеризовать технологии работы с общественным мнением, технологии сферы услуг, социальные сети как технологию;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b/>
          <w:sz w:val="24"/>
          <w:szCs w:val="24"/>
        </w:rPr>
      </w:pPr>
      <w:r w:rsidRPr="0024474F">
        <w:rPr>
          <w:rFonts w:eastAsia="Calibri"/>
          <w:sz w:val="24"/>
          <w:szCs w:val="24"/>
        </w:rPr>
        <w:lastRenderedPageBreak/>
        <w:t>применять методы и средства получения информации в процессе социальных технологий;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b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 характеризовать профессии, связанные с реализацией социальных технологий;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b/>
          <w:sz w:val="24"/>
          <w:szCs w:val="24"/>
        </w:rPr>
      </w:pPr>
      <w:r w:rsidRPr="0024474F">
        <w:rPr>
          <w:rFonts w:eastAsia="Calibri"/>
          <w:sz w:val="24"/>
          <w:szCs w:val="24"/>
        </w:rPr>
        <w:t>оценивать для себя ситуацию на региональном рынке труда, называть тенденции её развития;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b/>
          <w:sz w:val="24"/>
          <w:szCs w:val="24"/>
        </w:rPr>
      </w:pPr>
      <w:r w:rsidRPr="0024474F">
        <w:rPr>
          <w:rFonts w:eastAsia="Calibri"/>
          <w:sz w:val="24"/>
          <w:szCs w:val="24"/>
        </w:rPr>
        <w:t>определять понятия  «рыночная экономика», «рынок», «спрос», «цена», «маркетинг», «менеджмент»;</w:t>
      </w:r>
    </w:p>
    <w:p w:rsidR="0024474F" w:rsidRPr="00691FC7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b/>
          <w:sz w:val="24"/>
          <w:szCs w:val="24"/>
        </w:rPr>
      </w:pPr>
      <w:r w:rsidRPr="0024474F">
        <w:rPr>
          <w:rFonts w:eastAsia="Calibri"/>
          <w:sz w:val="24"/>
          <w:szCs w:val="24"/>
        </w:rPr>
        <w:t>определять потребительную и меновую стоимость товара.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>планировать и выполнять учебные технологические проекты:</w:t>
      </w:r>
    </w:p>
    <w:p w:rsidR="0024474F" w:rsidRPr="0024474F" w:rsidRDefault="0024474F" w:rsidP="0024474F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 выявлять и формулировать проблему; </w:t>
      </w:r>
    </w:p>
    <w:p w:rsidR="0024474F" w:rsidRPr="0024474F" w:rsidRDefault="0024474F" w:rsidP="0024474F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>обосновывать цель проекта, конструкцию изделия, сущность итогового продукта или желаемого результата;</w:t>
      </w:r>
    </w:p>
    <w:p w:rsidR="0024474F" w:rsidRPr="0024474F" w:rsidRDefault="0024474F" w:rsidP="0024474F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 планировать этапы выполнения работ; </w:t>
      </w:r>
    </w:p>
    <w:p w:rsidR="0024474F" w:rsidRPr="0024474F" w:rsidRDefault="0024474F" w:rsidP="0024474F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 составлять технологическую карту изготовления изделия;</w:t>
      </w:r>
    </w:p>
    <w:p w:rsidR="0024474F" w:rsidRPr="0024474F" w:rsidRDefault="0024474F" w:rsidP="0024474F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 выбирать средства реализации замысла; </w:t>
      </w:r>
    </w:p>
    <w:p w:rsidR="0024474F" w:rsidRPr="0024474F" w:rsidRDefault="0024474F" w:rsidP="0024474F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 осуществлять технологический процесс; </w:t>
      </w:r>
    </w:p>
    <w:p w:rsidR="0024474F" w:rsidRPr="0024474F" w:rsidRDefault="0024474F" w:rsidP="0024474F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 контролировать ход и результаты выполнения проекта; </w:t>
      </w:r>
    </w:p>
    <w:p w:rsidR="0024474F" w:rsidRPr="0024474F" w:rsidRDefault="0024474F" w:rsidP="0024474F">
      <w:pPr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представлять результаты выполненного проекта: </w:t>
      </w:r>
    </w:p>
    <w:p w:rsidR="0024474F" w:rsidRPr="0024474F" w:rsidRDefault="0024474F" w:rsidP="0024474F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>пользоваться основными видами проектной документации;</w:t>
      </w:r>
    </w:p>
    <w:p w:rsidR="0024474F" w:rsidRPr="0024474F" w:rsidRDefault="0024474F" w:rsidP="0024474F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 xml:space="preserve"> готовить пояснительную записку к проекту;</w:t>
      </w:r>
    </w:p>
    <w:p w:rsidR="0024474F" w:rsidRPr="00293BFA" w:rsidRDefault="0024474F" w:rsidP="00293BFA">
      <w:pPr>
        <w:pStyle w:val="a3"/>
        <w:numPr>
          <w:ilvl w:val="0"/>
          <w:numId w:val="9"/>
        </w:numPr>
        <w:spacing w:line="259" w:lineRule="auto"/>
        <w:jc w:val="both"/>
        <w:rPr>
          <w:rFonts w:eastAsia="Calibri"/>
          <w:sz w:val="24"/>
          <w:szCs w:val="24"/>
        </w:rPr>
      </w:pPr>
      <w:r w:rsidRPr="0024474F">
        <w:rPr>
          <w:rFonts w:eastAsia="Calibri"/>
          <w:sz w:val="24"/>
          <w:szCs w:val="24"/>
        </w:rPr>
        <w:t>оформлять проектные материалы, представлять проект к защите.</w:t>
      </w:r>
    </w:p>
    <w:p w:rsidR="0024474F" w:rsidRDefault="0024474F" w:rsidP="0024474F">
      <w:pPr>
        <w:rPr>
          <w:sz w:val="26"/>
          <w:szCs w:val="26"/>
        </w:rPr>
      </w:pPr>
      <w:r>
        <w:rPr>
          <w:sz w:val="26"/>
          <w:szCs w:val="26"/>
        </w:rPr>
        <w:t xml:space="preserve">2.3.2. </w:t>
      </w:r>
      <w:r w:rsidRPr="002810E8">
        <w:rPr>
          <w:sz w:val="26"/>
          <w:szCs w:val="26"/>
        </w:rPr>
        <w:t xml:space="preserve">Ученик получит возможность научиться:   </w:t>
      </w:r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>различать и разбираться в предназначении и применении  источников тока:  гальванических элементов, генераторов тока;</w:t>
      </w:r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b/>
          <w:sz w:val="24"/>
          <w:szCs w:val="24"/>
        </w:rPr>
      </w:pPr>
      <w:r w:rsidRPr="00691FC7">
        <w:rPr>
          <w:rFonts w:eastAsia="Calibri"/>
          <w:sz w:val="24"/>
          <w:szCs w:val="24"/>
        </w:rPr>
        <w:t>составлять 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Интернет);</w:t>
      </w:r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b/>
          <w:sz w:val="24"/>
          <w:szCs w:val="24"/>
        </w:rPr>
      </w:pPr>
      <w:r w:rsidRPr="00691FC7">
        <w:rPr>
          <w:rFonts w:eastAsia="Calibri"/>
          <w:sz w:val="24"/>
          <w:szCs w:val="24"/>
        </w:rPr>
        <w:t>осуществлять процессы сборки, регулировки или ремонта несложных объектов, содержащих электрические цепи с элементами электроники;</w:t>
      </w:r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>осуществлять оценку качества сборки, надёжности изделия и удобства его использования;</w:t>
      </w:r>
    </w:p>
    <w:p w:rsidR="00691FC7" w:rsidRPr="00691FC7" w:rsidRDefault="00691FC7" w:rsidP="00691FC7">
      <w:pPr>
        <w:pStyle w:val="a3"/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>разрабатывать проект освещения выбранного помещения, включая отбор конкретных приборов, составление схемы электропроводки</w:t>
      </w:r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>составлять и обосновывать  перечень личных потребностей  и их иерархическое построение;</w:t>
      </w:r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>разрабатывать технологии общения при конфликтных ситуациях;</w:t>
      </w:r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>разрабатывать сценарии проведения семейных и общественных мероприятий;</w:t>
      </w:r>
    </w:p>
    <w:p w:rsidR="00691FC7" w:rsidRPr="00691FC7" w:rsidRDefault="00691FC7" w:rsidP="00691FC7">
      <w:pPr>
        <w:pStyle w:val="a3"/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 xml:space="preserve">ориентироваться в бизнес-плане, </w:t>
      </w:r>
      <w:proofErr w:type="gramStart"/>
      <w:r w:rsidRPr="00691FC7">
        <w:rPr>
          <w:rFonts w:eastAsia="Calibri"/>
          <w:sz w:val="24"/>
          <w:szCs w:val="24"/>
        </w:rPr>
        <w:t>бизнес-проекте</w:t>
      </w:r>
      <w:proofErr w:type="gramEnd"/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 xml:space="preserve">выявлять и формулировать проблему, требующую технологического решения; </w:t>
      </w:r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 xml:space="preserve">модифицировать имеющиеся продукты в соответствии с ситуацией/заказом/потребностью/задачей деятельности и </w:t>
      </w:r>
      <w:proofErr w:type="gramStart"/>
      <w:r w:rsidRPr="00691FC7">
        <w:rPr>
          <w:rFonts w:eastAsia="Calibri"/>
          <w:sz w:val="24"/>
          <w:szCs w:val="24"/>
        </w:rPr>
        <w:t>исходя из  их характеристик разрабатывать</w:t>
      </w:r>
      <w:proofErr w:type="gramEnd"/>
      <w:r w:rsidRPr="00691FC7">
        <w:rPr>
          <w:rFonts w:eastAsia="Calibri"/>
          <w:sz w:val="24"/>
          <w:szCs w:val="24"/>
        </w:rPr>
        <w:t xml:space="preserve"> технологию на основе базовой технологии; </w:t>
      </w:r>
    </w:p>
    <w:p w:rsidR="00691FC7" w:rsidRPr="00691FC7" w:rsidRDefault="00691FC7" w:rsidP="00691FC7">
      <w:pPr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proofErr w:type="spellStart"/>
      <w:r w:rsidRPr="00691FC7">
        <w:rPr>
          <w:rFonts w:eastAsia="Calibri"/>
          <w:sz w:val="24"/>
          <w:szCs w:val="24"/>
        </w:rPr>
        <w:t>технологизировать</w:t>
      </w:r>
      <w:proofErr w:type="spellEnd"/>
      <w:r w:rsidRPr="00691FC7">
        <w:rPr>
          <w:rFonts w:eastAsia="Calibri"/>
          <w:sz w:val="24"/>
          <w:szCs w:val="24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AF1C9D" w:rsidRPr="00293BFA" w:rsidRDefault="00691FC7" w:rsidP="0024474F">
      <w:pPr>
        <w:numPr>
          <w:ilvl w:val="0"/>
          <w:numId w:val="17"/>
        </w:numPr>
        <w:spacing w:line="259" w:lineRule="auto"/>
        <w:rPr>
          <w:rFonts w:eastAsia="Calibri"/>
          <w:sz w:val="24"/>
          <w:szCs w:val="24"/>
        </w:rPr>
      </w:pPr>
      <w:r w:rsidRPr="00691FC7">
        <w:rPr>
          <w:rFonts w:eastAsia="Calibri"/>
          <w:sz w:val="24"/>
          <w:szCs w:val="24"/>
        </w:rPr>
        <w:t>оценивать коммерческий потенциал продукта и (или) технологии.</w:t>
      </w:r>
    </w:p>
    <w:p w:rsidR="00235A0B" w:rsidRDefault="00235A0B" w:rsidP="0024474F">
      <w:pPr>
        <w:jc w:val="center"/>
        <w:rPr>
          <w:b/>
          <w:sz w:val="26"/>
          <w:szCs w:val="26"/>
        </w:rPr>
      </w:pPr>
    </w:p>
    <w:p w:rsidR="00235A0B" w:rsidRDefault="00235A0B" w:rsidP="0024474F">
      <w:pPr>
        <w:jc w:val="center"/>
        <w:rPr>
          <w:b/>
          <w:sz w:val="26"/>
          <w:szCs w:val="26"/>
        </w:rPr>
      </w:pPr>
    </w:p>
    <w:p w:rsidR="0024474F" w:rsidRPr="002810E8" w:rsidRDefault="0024474F" w:rsidP="0024474F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lastRenderedPageBreak/>
        <w:t>3. Содержание учебного предмета</w:t>
      </w:r>
    </w:p>
    <w:p w:rsidR="0024474F" w:rsidRDefault="0024474F" w:rsidP="0024474F">
      <w:pPr>
        <w:jc w:val="center"/>
        <w:rPr>
          <w:sz w:val="26"/>
          <w:szCs w:val="26"/>
        </w:rPr>
      </w:pPr>
      <w:r w:rsidRPr="002810E8">
        <w:rPr>
          <w:sz w:val="26"/>
          <w:szCs w:val="26"/>
        </w:rPr>
        <w:t>(</w:t>
      </w:r>
      <w:r w:rsidR="00691FC7">
        <w:rPr>
          <w:sz w:val="26"/>
          <w:szCs w:val="26"/>
        </w:rPr>
        <w:t>1 ч в неделю, всего 34</w:t>
      </w:r>
      <w:r w:rsidRPr="002810E8">
        <w:rPr>
          <w:sz w:val="26"/>
          <w:szCs w:val="26"/>
        </w:rPr>
        <w:t xml:space="preserve"> ч)</w:t>
      </w:r>
    </w:p>
    <w:p w:rsidR="003A74DA" w:rsidRDefault="003A74DA" w:rsidP="0024474F">
      <w:pPr>
        <w:jc w:val="center"/>
        <w:rPr>
          <w:sz w:val="26"/>
          <w:szCs w:val="26"/>
        </w:rPr>
      </w:pPr>
    </w:p>
    <w:p w:rsidR="003A74DA" w:rsidRDefault="003A74DA" w:rsidP="003A74DA">
      <w:pPr>
        <w:jc w:val="both"/>
        <w:rPr>
          <w:rFonts w:eastAsia="Calibri"/>
          <w:b/>
          <w:bCs/>
          <w:sz w:val="24"/>
          <w:szCs w:val="24"/>
        </w:rPr>
      </w:pPr>
      <w:r w:rsidRPr="00526EED">
        <w:rPr>
          <w:rFonts w:eastAsia="Calibri"/>
          <w:b/>
          <w:sz w:val="24"/>
          <w:szCs w:val="24"/>
        </w:rPr>
        <w:t xml:space="preserve">Раздел </w:t>
      </w:r>
      <w:r w:rsidR="00D340AD">
        <w:rPr>
          <w:rFonts w:eastAsia="Calibri"/>
          <w:b/>
          <w:sz w:val="24"/>
          <w:szCs w:val="24"/>
        </w:rPr>
        <w:t xml:space="preserve">1 </w:t>
      </w:r>
      <w:r w:rsidRPr="00526EED">
        <w:rPr>
          <w:rFonts w:eastAsia="Calibri"/>
          <w:b/>
          <w:sz w:val="24"/>
          <w:szCs w:val="24"/>
        </w:rPr>
        <w:t xml:space="preserve">«Семейная экономика»  </w:t>
      </w:r>
      <w:r>
        <w:rPr>
          <w:rFonts w:eastAsia="Calibri"/>
          <w:b/>
          <w:bCs/>
          <w:sz w:val="24"/>
          <w:szCs w:val="24"/>
        </w:rPr>
        <w:t xml:space="preserve">(6 </w:t>
      </w:r>
      <w:r w:rsidRPr="00526EED">
        <w:rPr>
          <w:rFonts w:eastAsia="Calibri"/>
          <w:b/>
          <w:bCs/>
          <w:sz w:val="24"/>
          <w:szCs w:val="24"/>
        </w:rPr>
        <w:t>ч)</w:t>
      </w:r>
    </w:p>
    <w:p w:rsidR="000C668D" w:rsidRPr="00526EED" w:rsidRDefault="000C668D" w:rsidP="000C668D">
      <w:pPr>
        <w:contextualSpacing/>
        <w:jc w:val="both"/>
        <w:rPr>
          <w:rFonts w:eastAsia="Calibri"/>
          <w:sz w:val="24"/>
          <w:szCs w:val="24"/>
        </w:rPr>
      </w:pPr>
      <w:r w:rsidRPr="00691FC7">
        <w:rPr>
          <w:rFonts w:eastAsia="Calibri"/>
          <w:bCs/>
          <w:sz w:val="24"/>
          <w:szCs w:val="24"/>
        </w:rPr>
        <w:t>Теоретические сведения.</w:t>
      </w:r>
      <w:r w:rsidRPr="00526EED">
        <w:rPr>
          <w:rFonts w:eastAsia="Calibri"/>
          <w:b/>
          <w:bCs/>
          <w:sz w:val="24"/>
          <w:szCs w:val="24"/>
        </w:rPr>
        <w:t xml:space="preserve"> </w:t>
      </w:r>
      <w:r w:rsidRPr="00526EED">
        <w:rPr>
          <w:rFonts w:eastAsia="Calibri"/>
          <w:sz w:val="24"/>
          <w:szCs w:val="24"/>
        </w:rPr>
        <w:t>Цель и задачи изучения предмета «Технология» в 8 классе. Содержание предмета. Последовательность его изучения. Санитарн</w:t>
      </w:r>
      <w:proofErr w:type="gramStart"/>
      <w:r w:rsidRPr="00526EED">
        <w:rPr>
          <w:rFonts w:eastAsia="Calibri"/>
          <w:sz w:val="24"/>
          <w:szCs w:val="24"/>
        </w:rPr>
        <w:t>о-</w:t>
      </w:r>
      <w:proofErr w:type="gramEnd"/>
      <w:r w:rsidRPr="00526EED">
        <w:rPr>
          <w:rFonts w:eastAsia="Calibri"/>
          <w:sz w:val="24"/>
          <w:szCs w:val="24"/>
        </w:rPr>
        <w:t xml:space="preserve"> гигиенические требования при работе в школьных мастерских. Организация учебного процесса.</w:t>
      </w:r>
    </w:p>
    <w:p w:rsidR="000C668D" w:rsidRPr="000C668D" w:rsidRDefault="000C668D" w:rsidP="003A74DA">
      <w:p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Проектирование как сфера профессиональной деятельности.</w:t>
      </w:r>
    </w:p>
    <w:p w:rsidR="003A74DA" w:rsidRPr="00526EED" w:rsidRDefault="003A74DA" w:rsidP="003A74DA">
      <w:pPr>
        <w:suppressAutoHyphens/>
        <w:rPr>
          <w:rFonts w:eastAsia="Calibri"/>
          <w:b/>
          <w:iCs/>
          <w:sz w:val="24"/>
          <w:szCs w:val="24"/>
          <w:lang w:eastAsia="zh-CN"/>
        </w:rPr>
      </w:pPr>
      <w:r w:rsidRPr="00526EED">
        <w:rPr>
          <w:rFonts w:eastAsia="Calibri"/>
          <w:b/>
          <w:iCs/>
          <w:sz w:val="24"/>
          <w:szCs w:val="24"/>
          <w:lang w:eastAsia="zh-CN"/>
        </w:rPr>
        <w:t xml:space="preserve">Бюджет семьи. </w:t>
      </w:r>
      <w:r>
        <w:rPr>
          <w:rFonts w:eastAsia="Calibri"/>
          <w:b/>
          <w:iCs/>
          <w:sz w:val="24"/>
          <w:szCs w:val="24"/>
          <w:lang w:eastAsia="zh-CN"/>
        </w:rPr>
        <w:t xml:space="preserve"> (6 ч.)</w:t>
      </w:r>
    </w:p>
    <w:p w:rsidR="003A74DA" w:rsidRPr="00526EED" w:rsidRDefault="003A74DA" w:rsidP="003A74DA">
      <w:pPr>
        <w:suppressAutoHyphens/>
        <w:rPr>
          <w:rFonts w:eastAsia="Calibri"/>
          <w:i/>
          <w:sz w:val="24"/>
          <w:szCs w:val="24"/>
          <w:lang w:eastAsia="zh-CN"/>
        </w:rPr>
      </w:pPr>
      <w:r w:rsidRPr="00526EED">
        <w:rPr>
          <w:rFonts w:eastAsia="Calibri"/>
          <w:i/>
          <w:sz w:val="24"/>
          <w:szCs w:val="24"/>
          <w:lang w:eastAsia="zh-CN"/>
        </w:rPr>
        <w:t>Основные теоретические сведения</w:t>
      </w:r>
    </w:p>
    <w:p w:rsidR="003A74DA" w:rsidRPr="00526EED" w:rsidRDefault="003A74DA" w:rsidP="003A74DA">
      <w:pPr>
        <w:suppressAutoHyphens/>
        <w:rPr>
          <w:rFonts w:eastAsia="Calibri"/>
          <w:sz w:val="24"/>
          <w:szCs w:val="24"/>
          <w:lang w:eastAsia="zh-CN"/>
        </w:rPr>
      </w:pPr>
      <w:r w:rsidRPr="00526EED">
        <w:rPr>
          <w:rFonts w:eastAsia="Calibri"/>
          <w:sz w:val="24"/>
          <w:szCs w:val="24"/>
          <w:lang w:eastAsia="zh-CN"/>
        </w:rPr>
        <w:t>Экономические функции семьи. Понятие «домашняя экономика». Источники доходов семьи. Особенности семейной предприни</w:t>
      </w:r>
      <w:r w:rsidRPr="00526EED">
        <w:rPr>
          <w:rFonts w:eastAsia="Calibri"/>
          <w:sz w:val="24"/>
          <w:szCs w:val="24"/>
          <w:lang w:eastAsia="zh-CN"/>
        </w:rPr>
        <w:softHyphen/>
        <w:t>мательской деятельности. Бюджет семьи.</w:t>
      </w:r>
    </w:p>
    <w:p w:rsidR="003A74DA" w:rsidRPr="00526EED" w:rsidRDefault="003A74DA" w:rsidP="003A74DA">
      <w:pPr>
        <w:suppressAutoHyphens/>
        <w:rPr>
          <w:rFonts w:eastAsia="Calibri"/>
          <w:sz w:val="24"/>
          <w:szCs w:val="24"/>
          <w:lang w:eastAsia="zh-CN"/>
        </w:rPr>
      </w:pPr>
      <w:r w:rsidRPr="00526EED">
        <w:rPr>
          <w:rFonts w:eastAsia="Calibri"/>
          <w:spacing w:val="-2"/>
          <w:sz w:val="24"/>
          <w:szCs w:val="24"/>
          <w:lang w:eastAsia="zh-CN"/>
        </w:rPr>
        <w:t>Описание источ</w:t>
      </w:r>
      <w:r w:rsidRPr="00526EED">
        <w:rPr>
          <w:rFonts w:eastAsia="Calibri"/>
          <w:spacing w:val="-2"/>
          <w:sz w:val="24"/>
          <w:szCs w:val="24"/>
          <w:lang w:eastAsia="zh-CN"/>
        </w:rPr>
        <w:softHyphen/>
      </w:r>
      <w:r w:rsidRPr="00526EED">
        <w:rPr>
          <w:rFonts w:eastAsia="Calibri"/>
          <w:sz w:val="24"/>
          <w:szCs w:val="24"/>
          <w:lang w:eastAsia="zh-CN"/>
        </w:rPr>
        <w:t>ников, из которых складываются доходы семьи. Составление перечня товаров и ус</w:t>
      </w:r>
      <w:r w:rsidRPr="00526EED">
        <w:rPr>
          <w:rFonts w:eastAsia="Calibri"/>
          <w:sz w:val="24"/>
          <w:szCs w:val="24"/>
          <w:lang w:eastAsia="zh-CN"/>
        </w:rPr>
        <w:softHyphen/>
        <w:t>луг, которые могла бы производить семья. Составление бюджета семьи на 1 месяц. Расчет затрат на приобретение необходи</w:t>
      </w:r>
      <w:r w:rsidRPr="00526EED">
        <w:rPr>
          <w:rFonts w:eastAsia="Calibri"/>
          <w:sz w:val="24"/>
          <w:szCs w:val="24"/>
          <w:lang w:eastAsia="zh-CN"/>
        </w:rPr>
        <w:softHyphen/>
        <w:t>мых вещей к началу учебного года.</w:t>
      </w:r>
    </w:p>
    <w:p w:rsidR="00604A63" w:rsidRPr="00604A63" w:rsidRDefault="00604A63" w:rsidP="003A74DA">
      <w:pPr>
        <w:jc w:val="both"/>
        <w:rPr>
          <w:rFonts w:eastAsia="Calibri"/>
          <w:iCs/>
          <w:spacing w:val="-4"/>
          <w:sz w:val="24"/>
          <w:szCs w:val="24"/>
          <w:lang w:eastAsia="zh-CN"/>
        </w:rPr>
      </w:pPr>
      <w:r>
        <w:rPr>
          <w:rFonts w:eastAsia="Calibri"/>
          <w:i/>
          <w:iCs/>
          <w:spacing w:val="-4"/>
          <w:sz w:val="24"/>
          <w:szCs w:val="24"/>
          <w:lang w:eastAsia="zh-CN"/>
        </w:rPr>
        <w:t xml:space="preserve">Лабораторно-практическая работа №1 </w:t>
      </w:r>
      <w:r w:rsidRPr="00604A63">
        <w:rPr>
          <w:rFonts w:eastAsia="Calibri"/>
          <w:iCs/>
          <w:spacing w:val="-4"/>
          <w:sz w:val="24"/>
          <w:szCs w:val="24"/>
          <w:lang w:eastAsia="zh-CN"/>
        </w:rPr>
        <w:t>Исследование потребительских свойств товара.</w:t>
      </w:r>
    </w:p>
    <w:p w:rsidR="004D2289" w:rsidRPr="004D2289" w:rsidRDefault="00604A63" w:rsidP="003A74DA">
      <w:pPr>
        <w:jc w:val="both"/>
        <w:rPr>
          <w:rFonts w:eastAsia="Calibri"/>
          <w:iCs/>
          <w:spacing w:val="-4"/>
          <w:sz w:val="24"/>
          <w:szCs w:val="24"/>
          <w:lang w:eastAsia="zh-CN"/>
        </w:rPr>
      </w:pPr>
      <w:r>
        <w:rPr>
          <w:rFonts w:eastAsia="Calibri"/>
          <w:i/>
          <w:iCs/>
          <w:spacing w:val="-4"/>
          <w:sz w:val="24"/>
          <w:szCs w:val="24"/>
          <w:lang w:eastAsia="zh-CN"/>
        </w:rPr>
        <w:t xml:space="preserve">Лабораторно-практическая работа №2 </w:t>
      </w:r>
      <w:r w:rsidR="004D2289" w:rsidRPr="004D2289">
        <w:rPr>
          <w:rFonts w:eastAsia="Calibri"/>
          <w:iCs/>
          <w:spacing w:val="-4"/>
          <w:sz w:val="24"/>
          <w:szCs w:val="24"/>
          <w:lang w:eastAsia="zh-CN"/>
        </w:rPr>
        <w:t>Исследование составляющих бюджета своей семьи.</w:t>
      </w:r>
    </w:p>
    <w:p w:rsidR="00604A63" w:rsidRDefault="004D2289" w:rsidP="003A74DA">
      <w:pPr>
        <w:jc w:val="both"/>
        <w:rPr>
          <w:rFonts w:eastAsia="Calibri"/>
          <w:iCs/>
          <w:spacing w:val="-4"/>
          <w:sz w:val="24"/>
          <w:szCs w:val="24"/>
          <w:lang w:eastAsia="zh-CN"/>
        </w:rPr>
      </w:pPr>
      <w:r>
        <w:rPr>
          <w:rFonts w:eastAsia="Calibri"/>
          <w:i/>
          <w:iCs/>
          <w:spacing w:val="-4"/>
          <w:sz w:val="24"/>
          <w:szCs w:val="24"/>
          <w:lang w:eastAsia="zh-CN"/>
        </w:rPr>
        <w:t xml:space="preserve">Лабораторно-практическая работа №3 </w:t>
      </w:r>
      <w:r w:rsidRPr="004D2289">
        <w:rPr>
          <w:rFonts w:eastAsia="Calibri"/>
          <w:iCs/>
          <w:spacing w:val="-4"/>
          <w:sz w:val="24"/>
          <w:szCs w:val="24"/>
          <w:lang w:eastAsia="zh-CN"/>
        </w:rPr>
        <w:t>Исследование сертификата соответствия и штрихового кода.</w:t>
      </w:r>
    </w:p>
    <w:p w:rsidR="004D2289" w:rsidRPr="004D2289" w:rsidRDefault="004D2289" w:rsidP="003A74DA">
      <w:pPr>
        <w:jc w:val="both"/>
        <w:rPr>
          <w:rFonts w:eastAsia="Calibri"/>
          <w:iCs/>
          <w:spacing w:val="-4"/>
          <w:sz w:val="24"/>
          <w:szCs w:val="24"/>
          <w:lang w:eastAsia="zh-CN"/>
        </w:rPr>
      </w:pPr>
      <w:r>
        <w:rPr>
          <w:rFonts w:eastAsia="Calibri"/>
          <w:i/>
          <w:iCs/>
          <w:spacing w:val="-4"/>
          <w:sz w:val="24"/>
          <w:szCs w:val="24"/>
          <w:lang w:eastAsia="zh-CN"/>
        </w:rPr>
        <w:t xml:space="preserve">Лабораторно-практическая работа №4 </w:t>
      </w:r>
      <w:r w:rsidRPr="004D2289">
        <w:rPr>
          <w:rFonts w:eastAsia="Calibri"/>
          <w:iCs/>
          <w:spacing w:val="-4"/>
          <w:sz w:val="24"/>
          <w:szCs w:val="24"/>
          <w:lang w:eastAsia="zh-CN"/>
        </w:rPr>
        <w:t>Исследование  возможностей для бизнеса.</w:t>
      </w:r>
    </w:p>
    <w:p w:rsidR="003A74DA" w:rsidRPr="00526EED" w:rsidRDefault="003A74DA" w:rsidP="003A74DA">
      <w:pPr>
        <w:jc w:val="both"/>
        <w:rPr>
          <w:rFonts w:eastAsia="Calibri"/>
          <w:b/>
          <w:sz w:val="24"/>
          <w:szCs w:val="24"/>
        </w:rPr>
      </w:pPr>
      <w:r w:rsidRPr="00526EED">
        <w:rPr>
          <w:rFonts w:eastAsia="Calibri"/>
          <w:b/>
          <w:sz w:val="24"/>
          <w:szCs w:val="24"/>
        </w:rPr>
        <w:t xml:space="preserve">Раздел «Технологии творческой и опытнической деятельности»  </w:t>
      </w:r>
      <w:r>
        <w:rPr>
          <w:rFonts w:eastAsia="Calibri"/>
          <w:b/>
          <w:sz w:val="24"/>
          <w:szCs w:val="24"/>
        </w:rPr>
        <w:t>-2</w:t>
      </w:r>
      <w:r w:rsidR="00604A63">
        <w:rPr>
          <w:rFonts w:eastAsia="Calibri"/>
          <w:b/>
          <w:sz w:val="24"/>
          <w:szCs w:val="24"/>
        </w:rPr>
        <w:t>ч.</w:t>
      </w:r>
    </w:p>
    <w:p w:rsidR="003A74DA" w:rsidRPr="004D2289" w:rsidRDefault="003A74DA" w:rsidP="003A74DA">
      <w:pPr>
        <w:jc w:val="both"/>
        <w:rPr>
          <w:rFonts w:eastAsia="Calibri"/>
          <w:sz w:val="24"/>
          <w:szCs w:val="24"/>
        </w:rPr>
      </w:pPr>
      <w:r w:rsidRPr="004D2289">
        <w:rPr>
          <w:rFonts w:eastAsia="Calibri"/>
          <w:sz w:val="24"/>
          <w:szCs w:val="24"/>
        </w:rPr>
        <w:t>Творческий проект по разделу «Семейная экономика».</w:t>
      </w:r>
    </w:p>
    <w:p w:rsidR="003A74DA" w:rsidRPr="004D2289" w:rsidRDefault="003A74DA" w:rsidP="003A74DA">
      <w:pPr>
        <w:jc w:val="both"/>
        <w:rPr>
          <w:rFonts w:eastAsia="Calibri"/>
          <w:sz w:val="24"/>
          <w:szCs w:val="24"/>
        </w:rPr>
      </w:pPr>
      <w:r w:rsidRPr="004D2289">
        <w:rPr>
          <w:rFonts w:eastAsia="Calibri"/>
          <w:sz w:val="24"/>
          <w:szCs w:val="24"/>
        </w:rPr>
        <w:t xml:space="preserve">Тема  Исследовательская и созидательная деятельность  </w:t>
      </w:r>
    </w:p>
    <w:p w:rsidR="003A74DA" w:rsidRPr="00526EED" w:rsidRDefault="003A74DA" w:rsidP="003A74DA">
      <w:pPr>
        <w:jc w:val="both"/>
        <w:rPr>
          <w:rFonts w:eastAsia="Calibri"/>
          <w:sz w:val="24"/>
          <w:szCs w:val="24"/>
        </w:rPr>
      </w:pPr>
      <w:r w:rsidRPr="004D2289">
        <w:rPr>
          <w:rFonts w:eastAsia="Calibri"/>
          <w:sz w:val="24"/>
          <w:szCs w:val="24"/>
        </w:rPr>
        <w:t>Теоретические сведения.</w:t>
      </w:r>
      <w:r w:rsidRPr="00526EED">
        <w:rPr>
          <w:rFonts w:eastAsia="Calibri"/>
          <w:b/>
          <w:sz w:val="24"/>
          <w:szCs w:val="24"/>
        </w:rPr>
        <w:t xml:space="preserve"> </w:t>
      </w:r>
      <w:r w:rsidRPr="00526EED">
        <w:rPr>
          <w:rFonts w:eastAsia="Calibri"/>
          <w:sz w:val="24"/>
          <w:szCs w:val="24"/>
        </w:rPr>
        <w:t>Цель и задачи проектной деятельности в 8 классе. Составные части творческого проекта восьмиклассников</w:t>
      </w:r>
      <w:proofErr w:type="gramStart"/>
      <w:r w:rsidRPr="00526EED">
        <w:rPr>
          <w:rFonts w:eastAsia="Calibri"/>
          <w:sz w:val="24"/>
          <w:szCs w:val="24"/>
        </w:rPr>
        <w:t>..</w:t>
      </w:r>
      <w:proofErr w:type="gramEnd"/>
    </w:p>
    <w:p w:rsidR="003A74DA" w:rsidRPr="00526EED" w:rsidRDefault="003A74DA" w:rsidP="003A74DA">
      <w:pPr>
        <w:framePr w:hSpace="180" w:wrap="around" w:vAnchor="text" w:hAnchor="text" w:y="1"/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Варианты творческих проектов: «Семейный бюджет», «Бизнес – план семейного предприятия»,</w:t>
      </w:r>
      <w:r w:rsidRPr="00526EED">
        <w:rPr>
          <w:rFonts w:eastAsia="Calibri"/>
          <w:color w:val="333333"/>
          <w:sz w:val="24"/>
          <w:szCs w:val="24"/>
          <w:shd w:val="clear" w:color="auto" w:fill="FFFFFF"/>
        </w:rPr>
        <w:t xml:space="preserve"> «Искусство</w:t>
      </w:r>
      <w:r w:rsidRPr="00526EED">
        <w:rPr>
          <w:rFonts w:eastAsia="Calibri"/>
          <w:color w:val="333333"/>
          <w:sz w:val="24"/>
          <w:szCs w:val="24"/>
        </w:rPr>
        <w:t> </w:t>
      </w:r>
      <w:r>
        <w:rPr>
          <w:rFonts w:eastAsia="Calibri"/>
          <w:color w:val="333333"/>
          <w:sz w:val="24"/>
          <w:szCs w:val="24"/>
        </w:rPr>
        <w:t>в</w:t>
      </w:r>
      <w:r w:rsidRPr="00526EED">
        <w:rPr>
          <w:rFonts w:eastAsia="Calibri"/>
          <w:sz w:val="24"/>
          <w:szCs w:val="24"/>
        </w:rPr>
        <w:t>ведения </w:t>
      </w:r>
      <w:r w:rsidRPr="00526EED">
        <w:rPr>
          <w:rFonts w:eastAsia="Calibri"/>
          <w:bCs/>
          <w:sz w:val="24"/>
          <w:szCs w:val="24"/>
        </w:rPr>
        <w:t>домашнего</w:t>
      </w:r>
      <w:r w:rsidRPr="00526EED">
        <w:rPr>
          <w:rFonts w:eastAsia="Calibri"/>
          <w:sz w:val="24"/>
          <w:szCs w:val="24"/>
        </w:rPr>
        <w:t> хозяйства»,  </w:t>
      </w:r>
    </w:p>
    <w:p w:rsidR="003A74DA" w:rsidRDefault="003A74DA" w:rsidP="003A74DA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color w:val="333333"/>
          <w:sz w:val="24"/>
          <w:szCs w:val="24"/>
        </w:rPr>
        <w:t>«</w:t>
      </w:r>
      <w:r w:rsidRPr="00526EED">
        <w:rPr>
          <w:rFonts w:eastAsia="Calibri"/>
          <w:color w:val="333333"/>
          <w:sz w:val="24"/>
          <w:szCs w:val="24"/>
          <w:shd w:val="clear" w:color="auto" w:fill="FFFFFF"/>
        </w:rPr>
        <w:t>Экономия</w:t>
      </w:r>
      <w:r w:rsidRPr="00526EED">
        <w:rPr>
          <w:rFonts w:eastAsia="Calibri"/>
          <w:color w:val="333333"/>
          <w:sz w:val="24"/>
          <w:szCs w:val="24"/>
        </w:rPr>
        <w:t> </w:t>
      </w:r>
      <w:r w:rsidRPr="00526EED">
        <w:rPr>
          <w:rFonts w:eastAsia="Calibri"/>
          <w:bCs/>
          <w:sz w:val="24"/>
          <w:szCs w:val="24"/>
        </w:rPr>
        <w:t>семейного</w:t>
      </w:r>
      <w:r>
        <w:rPr>
          <w:rFonts w:eastAsia="Calibri"/>
          <w:sz w:val="24"/>
          <w:szCs w:val="24"/>
        </w:rPr>
        <w:t> бюджета»</w:t>
      </w:r>
    </w:p>
    <w:p w:rsidR="00691FC7" w:rsidRDefault="00691FC7" w:rsidP="0024474F">
      <w:pPr>
        <w:jc w:val="center"/>
        <w:rPr>
          <w:sz w:val="26"/>
          <w:szCs w:val="26"/>
        </w:rPr>
      </w:pP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 w:rsidRPr="00526EED">
        <w:rPr>
          <w:rFonts w:eastAsia="Calibri"/>
          <w:b/>
          <w:bCs/>
          <w:sz w:val="24"/>
          <w:szCs w:val="24"/>
        </w:rPr>
        <w:t xml:space="preserve">Раздел </w:t>
      </w:r>
      <w:r w:rsidR="00D340AD">
        <w:rPr>
          <w:rFonts w:eastAsia="Calibri"/>
          <w:b/>
          <w:bCs/>
          <w:sz w:val="24"/>
          <w:szCs w:val="24"/>
        </w:rPr>
        <w:t xml:space="preserve">2 </w:t>
      </w:r>
      <w:r w:rsidRPr="00526EED">
        <w:rPr>
          <w:rFonts w:eastAsia="Calibri"/>
          <w:b/>
          <w:bCs/>
          <w:sz w:val="24"/>
          <w:szCs w:val="24"/>
        </w:rPr>
        <w:t xml:space="preserve">«Технологии </w:t>
      </w:r>
      <w:r>
        <w:rPr>
          <w:rFonts w:eastAsia="Calibri"/>
          <w:b/>
          <w:bCs/>
          <w:sz w:val="24"/>
          <w:szCs w:val="24"/>
        </w:rPr>
        <w:t>домашнего хозяйства» (</w:t>
      </w:r>
      <w:r w:rsidRPr="00526EED">
        <w:rPr>
          <w:rFonts w:eastAsia="Calibri"/>
          <w:b/>
          <w:bCs/>
          <w:sz w:val="24"/>
          <w:szCs w:val="24"/>
        </w:rPr>
        <w:t>4 ч)</w:t>
      </w:r>
    </w:p>
    <w:p w:rsidR="00691FC7" w:rsidRPr="00D340AD" w:rsidRDefault="00691FC7" w:rsidP="00691FC7">
      <w:pPr>
        <w:contextualSpacing/>
        <w:jc w:val="both"/>
        <w:rPr>
          <w:rFonts w:eastAsia="Calibri"/>
          <w:b/>
          <w:bCs/>
          <w:sz w:val="24"/>
          <w:szCs w:val="24"/>
        </w:rPr>
      </w:pPr>
      <w:bookmarkStart w:id="0" w:name="bookmark31"/>
      <w:r w:rsidRPr="00D340AD">
        <w:rPr>
          <w:rFonts w:eastAsia="Calibri"/>
          <w:b/>
          <w:bCs/>
          <w:sz w:val="24"/>
          <w:szCs w:val="24"/>
        </w:rPr>
        <w:t>Тема. Экология  жилища</w:t>
      </w:r>
      <w:bookmarkEnd w:id="0"/>
      <w:r w:rsidRPr="00D340AD">
        <w:rPr>
          <w:rFonts w:eastAsia="Calibri"/>
          <w:b/>
          <w:bCs/>
          <w:sz w:val="24"/>
          <w:szCs w:val="24"/>
        </w:rPr>
        <w:t xml:space="preserve"> (2 ч).</w:t>
      </w:r>
    </w:p>
    <w:p w:rsidR="00691FC7" w:rsidRPr="004D2289" w:rsidRDefault="00691FC7" w:rsidP="004D2289">
      <w:pPr>
        <w:shd w:val="clear" w:color="auto" w:fill="FFFFFF"/>
        <w:spacing w:line="293" w:lineRule="atLeast"/>
        <w:rPr>
          <w:color w:val="000000"/>
          <w:sz w:val="24"/>
          <w:szCs w:val="24"/>
        </w:rPr>
      </w:pPr>
      <w:r w:rsidRPr="00526EED">
        <w:rPr>
          <w:rFonts w:eastAsia="Calibri"/>
          <w:i/>
          <w:iCs/>
          <w:sz w:val="24"/>
          <w:szCs w:val="24"/>
        </w:rPr>
        <w:t>Теоретические сведения.</w:t>
      </w:r>
      <w:r w:rsidRPr="00526EED">
        <w:rPr>
          <w:rFonts w:eastAsia="Calibri"/>
          <w:sz w:val="24"/>
          <w:szCs w:val="24"/>
        </w:rPr>
        <w:t xml:space="preserve"> 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жилища.</w:t>
      </w:r>
      <w:r w:rsidR="004D2289" w:rsidRPr="004D2289">
        <w:rPr>
          <w:rFonts w:eastAsia="Calibri"/>
          <w:sz w:val="24"/>
          <w:szCs w:val="24"/>
        </w:rPr>
        <w:t xml:space="preserve"> </w:t>
      </w:r>
      <w:r w:rsidR="004D2289" w:rsidRPr="00526EED">
        <w:rPr>
          <w:rFonts w:eastAsia="Calibri"/>
          <w:sz w:val="24"/>
          <w:szCs w:val="24"/>
        </w:rPr>
        <w:t>Ознакомление с приточно-вытяжной естественной вентиляцией в помещении.</w:t>
      </w:r>
      <w:r w:rsidR="004D2289" w:rsidRPr="004D2289">
        <w:rPr>
          <w:color w:val="000000"/>
          <w:sz w:val="24"/>
          <w:szCs w:val="24"/>
        </w:rPr>
        <w:t xml:space="preserve"> </w:t>
      </w:r>
      <w:r w:rsidR="004D2289" w:rsidRPr="00526EED">
        <w:rPr>
          <w:color w:val="000000"/>
          <w:sz w:val="24"/>
          <w:szCs w:val="24"/>
        </w:rPr>
        <w:t>Профессии, связанные с выполнением санитарно-технических и ремонтно-отделочных работ.</w:t>
      </w:r>
    </w:p>
    <w:p w:rsidR="00691FC7" w:rsidRPr="00526EED" w:rsidRDefault="00D340AD" w:rsidP="00691FC7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        Практическая </w:t>
      </w:r>
      <w:r w:rsidR="00691FC7" w:rsidRPr="00526EED">
        <w:rPr>
          <w:i/>
          <w:iCs/>
          <w:color w:val="000000"/>
          <w:sz w:val="24"/>
          <w:szCs w:val="24"/>
        </w:rPr>
        <w:t>работ</w:t>
      </w:r>
      <w:r>
        <w:rPr>
          <w:i/>
          <w:iCs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№1</w:t>
      </w:r>
      <w:r w:rsidR="00691FC7" w:rsidRPr="00526EED">
        <w:rPr>
          <w:color w:val="000000"/>
          <w:sz w:val="24"/>
          <w:szCs w:val="24"/>
        </w:rPr>
        <w:t xml:space="preserve"> Выполнение эскиза жилой комнаты (гостиной, спальни). Подбор строительно-отделочных материалов по каталогам. Определение гармоничного соответствия вида плинтусов, карнизов и др. стилю интерьера. Выбор обоев, красок, элементов декоративных украшений интерьера по каталогам. Эскиз оформления приусадебного (пришкольного) участка с использованием декоративных растений.</w:t>
      </w:r>
    </w:p>
    <w:p w:rsidR="00691FC7" w:rsidRPr="008C52B5" w:rsidRDefault="00691FC7" w:rsidP="00691FC7">
      <w:pPr>
        <w:shd w:val="clear" w:color="auto" w:fill="FFFFFF"/>
        <w:rPr>
          <w:color w:val="000000"/>
          <w:sz w:val="24"/>
          <w:szCs w:val="24"/>
        </w:rPr>
      </w:pPr>
      <w:r w:rsidRPr="00526EED">
        <w:rPr>
          <w:i/>
          <w:iCs/>
          <w:color w:val="000000"/>
          <w:sz w:val="24"/>
          <w:szCs w:val="24"/>
        </w:rPr>
        <w:t xml:space="preserve">        </w:t>
      </w: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bookmarkStart w:id="1" w:name="bookmark32"/>
      <w:r>
        <w:rPr>
          <w:rFonts w:eastAsia="Calibri"/>
          <w:b/>
          <w:bCs/>
          <w:sz w:val="24"/>
          <w:szCs w:val="24"/>
        </w:rPr>
        <w:t>Тема. Технологии ремонта элементов систем водоснабжения и канализации</w:t>
      </w:r>
      <w:r w:rsidRPr="00526EED">
        <w:rPr>
          <w:rFonts w:eastAsia="Calibri"/>
          <w:b/>
          <w:bCs/>
          <w:sz w:val="24"/>
          <w:szCs w:val="24"/>
        </w:rPr>
        <w:t xml:space="preserve"> </w:t>
      </w:r>
      <w:bookmarkEnd w:id="1"/>
      <w:r w:rsidRPr="00526EED">
        <w:rPr>
          <w:rFonts w:eastAsia="Calibri"/>
          <w:b/>
          <w:bCs/>
          <w:sz w:val="24"/>
          <w:szCs w:val="24"/>
        </w:rPr>
        <w:t>(2 ч)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i/>
          <w:iCs/>
          <w:sz w:val="24"/>
          <w:szCs w:val="24"/>
        </w:rPr>
        <w:t>Теоретические сведения.</w:t>
      </w:r>
      <w:r w:rsidRPr="00526EED">
        <w:rPr>
          <w:rFonts w:eastAsia="Calibri"/>
          <w:sz w:val="24"/>
          <w:szCs w:val="24"/>
        </w:rPr>
        <w:t xml:space="preserve"> Схемы горячего и холодного водоснабжения в многоэтажном доме. Система канализации в доме. Мусоропроводы и мусоросборники.</w:t>
      </w:r>
    </w:p>
    <w:p w:rsidR="00691FC7" w:rsidRPr="00526EED" w:rsidRDefault="00691FC7" w:rsidP="00691FC7">
      <w:pPr>
        <w:widowControl w:val="0"/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Работа счётчика расхода воды. Способы определения расхода и стоимости расхода воды.</w:t>
      </w:r>
    </w:p>
    <w:p w:rsidR="004D2289" w:rsidRDefault="00691FC7" w:rsidP="004D2289">
      <w:pPr>
        <w:jc w:val="both"/>
        <w:rPr>
          <w:rFonts w:eastAsia="Calibri"/>
          <w:i/>
          <w:iCs/>
          <w:sz w:val="24"/>
          <w:szCs w:val="24"/>
        </w:rPr>
      </w:pP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Утилизация сточных вод системы водоснабжения и канализации. Экологические проблемы, связанные с их утилизацией.</w:t>
      </w:r>
      <w:r w:rsidR="004D2289" w:rsidRPr="004D2289">
        <w:rPr>
          <w:rFonts w:eastAsia="Calibri"/>
          <w:i/>
          <w:iCs/>
          <w:sz w:val="24"/>
          <w:szCs w:val="24"/>
        </w:rPr>
        <w:t xml:space="preserve"> </w:t>
      </w:r>
    </w:p>
    <w:p w:rsidR="004D2289" w:rsidRPr="00526EED" w:rsidRDefault="004D2289" w:rsidP="004D2289">
      <w:pPr>
        <w:jc w:val="both"/>
        <w:rPr>
          <w:rFonts w:eastAsia="Calibri"/>
          <w:i/>
          <w:iCs/>
          <w:sz w:val="24"/>
          <w:szCs w:val="24"/>
        </w:rPr>
      </w:pPr>
      <w:r>
        <w:rPr>
          <w:rFonts w:eastAsia="Calibri"/>
          <w:i/>
          <w:iCs/>
          <w:sz w:val="24"/>
          <w:szCs w:val="24"/>
        </w:rPr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>работа №5</w:t>
      </w:r>
    </w:p>
    <w:p w:rsidR="00691FC7" w:rsidRPr="00526EED" w:rsidRDefault="004D2289" w:rsidP="004D2289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 xml:space="preserve">Изучение конструкции </w:t>
      </w:r>
      <w:r>
        <w:rPr>
          <w:rFonts w:eastAsia="Calibri"/>
          <w:sz w:val="24"/>
          <w:szCs w:val="24"/>
        </w:rPr>
        <w:t xml:space="preserve">элементов </w:t>
      </w:r>
      <w:r w:rsidRPr="00526EED">
        <w:rPr>
          <w:rFonts w:eastAsia="Calibri"/>
          <w:sz w:val="24"/>
          <w:szCs w:val="24"/>
        </w:rPr>
        <w:t>водо</w:t>
      </w:r>
      <w:r>
        <w:rPr>
          <w:rFonts w:eastAsia="Calibri"/>
          <w:sz w:val="24"/>
          <w:szCs w:val="24"/>
        </w:rPr>
        <w:t>снабжения и канализации</w:t>
      </w:r>
      <w:r w:rsidRPr="00526EED">
        <w:rPr>
          <w:rFonts w:eastAsia="Calibri"/>
          <w:sz w:val="24"/>
          <w:szCs w:val="24"/>
        </w:rPr>
        <w:t>.</w:t>
      </w:r>
      <w:r w:rsidRPr="00526EED">
        <w:rPr>
          <w:b/>
          <w:bCs/>
          <w:color w:val="FFFFFF"/>
          <w:sz w:val="24"/>
          <w:szCs w:val="24"/>
        </w:rPr>
        <w:t>      </w:t>
      </w:r>
    </w:p>
    <w:p w:rsidR="00691FC7" w:rsidRPr="004D2289" w:rsidRDefault="00D340AD" w:rsidP="00691FC7">
      <w:pPr>
        <w:widowControl w:val="0"/>
        <w:jc w:val="both"/>
        <w:rPr>
          <w:rFonts w:eastAsia="Calibri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eastAsia="Calibri"/>
          <w:i/>
          <w:iCs/>
          <w:color w:val="000000"/>
          <w:sz w:val="24"/>
          <w:szCs w:val="24"/>
          <w:shd w:val="clear" w:color="auto" w:fill="FFFFFF"/>
        </w:rPr>
        <w:t>П</w:t>
      </w:r>
      <w:r w:rsidR="00691FC7" w:rsidRPr="004D2289">
        <w:rPr>
          <w:rFonts w:eastAsia="Calibri"/>
          <w:i/>
          <w:iCs/>
          <w:color w:val="000000"/>
          <w:sz w:val="24"/>
          <w:szCs w:val="24"/>
          <w:shd w:val="clear" w:color="auto" w:fill="FFFFFF"/>
        </w:rPr>
        <w:t>рактическ</w:t>
      </w:r>
      <w:r>
        <w:rPr>
          <w:rFonts w:eastAsia="Calibri"/>
          <w:i/>
          <w:iCs/>
          <w:color w:val="000000"/>
          <w:sz w:val="24"/>
          <w:szCs w:val="24"/>
          <w:shd w:val="clear" w:color="auto" w:fill="FFFFFF"/>
        </w:rPr>
        <w:t>ая работа №2</w:t>
      </w:r>
    </w:p>
    <w:p w:rsidR="00691FC7" w:rsidRPr="008C52B5" w:rsidRDefault="00691FC7" w:rsidP="00691FC7">
      <w:pPr>
        <w:widowControl w:val="0"/>
        <w:jc w:val="both"/>
        <w:rPr>
          <w:b/>
          <w:bCs/>
          <w:color w:val="000000"/>
          <w:sz w:val="24"/>
          <w:szCs w:val="24"/>
        </w:rPr>
      </w:pP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Ознакомление со схемой системы водоснабжения и канализации в школе и дома. Определение расхода и стоимости горячей и холодной воды за месяц.</w:t>
      </w:r>
      <w:r w:rsidRPr="00526EED">
        <w:rPr>
          <w:b/>
          <w:bCs/>
          <w:color w:val="000000"/>
          <w:sz w:val="24"/>
          <w:szCs w:val="24"/>
        </w:rPr>
        <w:t> </w:t>
      </w: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 w:rsidRPr="00526EED">
        <w:rPr>
          <w:rFonts w:eastAsia="Calibri"/>
          <w:b/>
          <w:bCs/>
          <w:sz w:val="24"/>
          <w:szCs w:val="24"/>
        </w:rPr>
        <w:lastRenderedPageBreak/>
        <w:t xml:space="preserve">Раздел «Технологии творческой и опытнической деятельности» </w:t>
      </w:r>
      <w:r>
        <w:rPr>
          <w:rFonts w:eastAsia="Calibri"/>
          <w:b/>
          <w:bCs/>
          <w:sz w:val="24"/>
          <w:szCs w:val="24"/>
        </w:rPr>
        <w:t>-2</w:t>
      </w:r>
      <w:r w:rsidRPr="00526EED">
        <w:rPr>
          <w:rFonts w:eastAsia="Calibri"/>
          <w:b/>
          <w:bCs/>
          <w:sz w:val="24"/>
          <w:szCs w:val="24"/>
        </w:rPr>
        <w:t xml:space="preserve"> </w:t>
      </w:r>
      <w:r w:rsidR="00604A63">
        <w:rPr>
          <w:rFonts w:eastAsia="Calibri"/>
          <w:b/>
          <w:bCs/>
          <w:sz w:val="24"/>
          <w:szCs w:val="24"/>
        </w:rPr>
        <w:t>ч.</w:t>
      </w:r>
    </w:p>
    <w:p w:rsidR="00691FC7" w:rsidRPr="00D340AD" w:rsidRDefault="00691FC7" w:rsidP="00691FC7">
      <w:pPr>
        <w:jc w:val="both"/>
        <w:rPr>
          <w:rFonts w:eastAsia="Calibri"/>
          <w:bCs/>
          <w:sz w:val="24"/>
          <w:szCs w:val="24"/>
        </w:rPr>
      </w:pPr>
      <w:r w:rsidRPr="00D340AD">
        <w:rPr>
          <w:rFonts w:eastAsia="Calibri"/>
          <w:bCs/>
          <w:sz w:val="24"/>
          <w:szCs w:val="24"/>
        </w:rPr>
        <w:t>Творческий проект по разделу «Технология домашнего хозяйства»</w:t>
      </w:r>
    </w:p>
    <w:p w:rsidR="00691FC7" w:rsidRPr="00D340AD" w:rsidRDefault="00691FC7" w:rsidP="00691FC7">
      <w:pPr>
        <w:jc w:val="both"/>
        <w:rPr>
          <w:rFonts w:eastAsia="Calibri"/>
          <w:bCs/>
          <w:sz w:val="24"/>
          <w:szCs w:val="24"/>
        </w:rPr>
      </w:pPr>
      <w:r w:rsidRPr="00D340AD">
        <w:rPr>
          <w:rFonts w:eastAsia="Calibri"/>
          <w:bCs/>
          <w:sz w:val="24"/>
          <w:szCs w:val="24"/>
        </w:rPr>
        <w:t xml:space="preserve">Тема  Исследовательская и созидательная деятельность  </w:t>
      </w: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 w:rsidRPr="00526EED">
        <w:rPr>
          <w:rFonts w:eastAsia="Calibri"/>
          <w:i/>
          <w:iCs/>
          <w:sz w:val="24"/>
          <w:szCs w:val="24"/>
        </w:rPr>
        <w:t>Теоретические сведения.</w:t>
      </w:r>
      <w:r w:rsidRPr="00526EED">
        <w:rPr>
          <w:rFonts w:eastAsia="Calibri"/>
          <w:sz w:val="24"/>
          <w:szCs w:val="24"/>
        </w:rPr>
        <w:t xml:space="preserve"> Цель и задачи проектной деятельности в 8 классе. Составные части творческого проекта восьмиклассников.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0C668D">
        <w:rPr>
          <w:rFonts w:eastAsia="Calibri"/>
          <w:i/>
          <w:sz w:val="24"/>
          <w:szCs w:val="24"/>
        </w:rPr>
        <w:t>Творческий проект</w:t>
      </w:r>
      <w:r w:rsidRPr="00526EED">
        <w:rPr>
          <w:rFonts w:eastAsia="Calibri"/>
          <w:sz w:val="24"/>
          <w:szCs w:val="24"/>
        </w:rPr>
        <w:t xml:space="preserve"> по разделу «Экология жилища».</w:t>
      </w:r>
      <w:r>
        <w:rPr>
          <w:rFonts w:eastAsia="Calibri"/>
          <w:sz w:val="24"/>
          <w:szCs w:val="24"/>
        </w:rPr>
        <w:t>-2</w:t>
      </w:r>
      <w:r w:rsidR="00D340AD">
        <w:rPr>
          <w:rFonts w:eastAsia="Calibri"/>
          <w:sz w:val="24"/>
          <w:szCs w:val="24"/>
        </w:rPr>
        <w:t>ч.</w:t>
      </w:r>
    </w:p>
    <w:p w:rsidR="00691FC7" w:rsidRPr="00D340A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iCs/>
          <w:sz w:val="24"/>
          <w:szCs w:val="24"/>
        </w:rPr>
        <w:t>Варианты творческих проектов:</w:t>
      </w:r>
      <w:r w:rsidRPr="00526EED">
        <w:rPr>
          <w:rFonts w:eastAsia="Calibri"/>
          <w:sz w:val="24"/>
          <w:szCs w:val="24"/>
        </w:rPr>
        <w:t xml:space="preserve"> «Умный дом», «Дом будущего»,</w:t>
      </w: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 xml:space="preserve"> 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  <w:shd w:val="clear" w:color="auto" w:fill="FFFFFF"/>
        </w:rPr>
      </w:pPr>
      <w:r w:rsidRPr="00526EED">
        <w:rPr>
          <w:rFonts w:eastAsia="Calibri"/>
          <w:color w:val="333333"/>
          <w:sz w:val="24"/>
          <w:szCs w:val="24"/>
          <w:shd w:val="clear" w:color="auto" w:fill="FFFFFF"/>
        </w:rPr>
        <w:t xml:space="preserve"> «</w:t>
      </w:r>
      <w:r w:rsidRPr="00526EED">
        <w:rPr>
          <w:rFonts w:eastAsia="Calibri"/>
          <w:bCs/>
          <w:sz w:val="24"/>
          <w:szCs w:val="24"/>
        </w:rPr>
        <w:t>Экологически</w:t>
      </w:r>
      <w:r w:rsidRPr="00526EED">
        <w:rPr>
          <w:rFonts w:eastAsia="Calibri"/>
          <w:sz w:val="24"/>
          <w:szCs w:val="24"/>
        </w:rPr>
        <w:t> чистый </w:t>
      </w:r>
      <w:r w:rsidRPr="00526EED">
        <w:rPr>
          <w:rFonts w:eastAsia="Calibri"/>
          <w:bCs/>
          <w:sz w:val="24"/>
          <w:szCs w:val="24"/>
        </w:rPr>
        <w:t>дом»,</w:t>
      </w:r>
      <w:r w:rsidRPr="00526EED">
        <w:rPr>
          <w:rFonts w:eastAsia="Calibri"/>
          <w:b/>
          <w:bCs/>
          <w:sz w:val="24"/>
          <w:szCs w:val="24"/>
        </w:rPr>
        <w:t xml:space="preserve"> </w:t>
      </w:r>
      <w:r w:rsidRPr="00526EED">
        <w:rPr>
          <w:rFonts w:eastAsia="Calibri"/>
          <w:color w:val="666666"/>
          <w:sz w:val="24"/>
          <w:szCs w:val="24"/>
          <w:shd w:val="clear" w:color="auto" w:fill="FFFFFF"/>
        </w:rPr>
        <w:t>"Комнатные растения и экология жилища", «Экология жилища и здоровье человека»</w:t>
      </w:r>
      <w:proofErr w:type="gramStart"/>
      <w:r w:rsidRPr="00526EED">
        <w:rPr>
          <w:rFonts w:eastAsia="Calibri"/>
          <w:color w:val="666666"/>
          <w:sz w:val="24"/>
          <w:szCs w:val="24"/>
          <w:shd w:val="clear" w:color="auto" w:fill="FFFFFF"/>
        </w:rPr>
        <w:t xml:space="preserve"> ,</w:t>
      </w:r>
      <w:proofErr w:type="gramEnd"/>
      <w:r w:rsidRPr="00526EED">
        <w:rPr>
          <w:rFonts w:eastAsia="Calibri"/>
          <w:color w:val="666666"/>
          <w:sz w:val="24"/>
          <w:szCs w:val="24"/>
          <w:shd w:val="clear" w:color="auto" w:fill="FFFFFF"/>
        </w:rPr>
        <w:t xml:space="preserve"> «</w:t>
      </w: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Из истории архитектуры и интерьера», «Национальные традиции, связь архитектуры с природой», «Интерьер жилых помещений и их комфортность», « Современные стили в интерьере.</w:t>
      </w:r>
      <w:r w:rsidRPr="00526EED">
        <w:rPr>
          <w:rFonts w:eastAsia="Calibri"/>
          <w:sz w:val="24"/>
          <w:szCs w:val="24"/>
        </w:rPr>
        <w:t>»</w:t>
      </w:r>
    </w:p>
    <w:p w:rsidR="00691FC7" w:rsidRPr="00526EED" w:rsidRDefault="00691FC7" w:rsidP="00691FC7">
      <w:pPr>
        <w:widowControl w:val="0"/>
        <w:jc w:val="both"/>
        <w:rPr>
          <w:rFonts w:eastAsia="Calibri"/>
          <w:b/>
          <w:bCs/>
          <w:color w:val="000000"/>
          <w:sz w:val="24"/>
          <w:szCs w:val="24"/>
          <w:shd w:val="clear" w:color="auto" w:fill="FFFFFF"/>
        </w:rPr>
      </w:pPr>
    </w:p>
    <w:p w:rsidR="00691FC7" w:rsidRPr="00526EED" w:rsidRDefault="00691FC7" w:rsidP="00691FC7">
      <w:pPr>
        <w:widowControl w:val="0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  <w:shd w:val="clear" w:color="auto" w:fill="FFFFFF"/>
        </w:rPr>
        <w:t xml:space="preserve">Раздел </w:t>
      </w:r>
      <w:r w:rsidR="00D340AD">
        <w:rPr>
          <w:rFonts w:eastAsia="Calibri"/>
          <w:b/>
          <w:color w:val="000000"/>
          <w:sz w:val="24"/>
          <w:szCs w:val="24"/>
          <w:shd w:val="clear" w:color="auto" w:fill="FFFFFF"/>
        </w:rPr>
        <w:t xml:space="preserve">3 </w:t>
      </w:r>
      <w:r>
        <w:rPr>
          <w:rFonts w:eastAsia="Calibri"/>
          <w:b/>
          <w:color w:val="000000"/>
          <w:sz w:val="24"/>
          <w:szCs w:val="24"/>
          <w:shd w:val="clear" w:color="auto" w:fill="FFFFFF"/>
        </w:rPr>
        <w:t>«Электротехника» (12</w:t>
      </w:r>
      <w:r w:rsidRPr="00526EED">
        <w:rPr>
          <w:rFonts w:eastAsia="Calibri"/>
          <w:b/>
          <w:color w:val="000000"/>
          <w:sz w:val="24"/>
          <w:szCs w:val="24"/>
          <w:shd w:val="clear" w:color="auto" w:fill="FFFFFF"/>
        </w:rPr>
        <w:t>ч)</w:t>
      </w:r>
    </w:p>
    <w:p w:rsidR="00691FC7" w:rsidRPr="00526EED" w:rsidRDefault="00691FC7" w:rsidP="00691FC7">
      <w:pPr>
        <w:widowControl w:val="0"/>
        <w:jc w:val="both"/>
        <w:rPr>
          <w:rFonts w:eastAsia="Calibri"/>
          <w:bCs/>
          <w:sz w:val="24"/>
          <w:szCs w:val="24"/>
        </w:rPr>
      </w:pPr>
      <w:r w:rsidRPr="00526EED">
        <w:rPr>
          <w:rFonts w:eastAsia="Calibri"/>
          <w:b/>
          <w:color w:val="000000"/>
          <w:sz w:val="24"/>
          <w:szCs w:val="24"/>
          <w:shd w:val="clear" w:color="auto" w:fill="FFFFFF"/>
        </w:rPr>
        <w:t>Тема</w:t>
      </w:r>
      <w:r>
        <w:rPr>
          <w:rFonts w:eastAsia="Calibri"/>
          <w:b/>
          <w:color w:val="000000"/>
          <w:sz w:val="24"/>
          <w:szCs w:val="24"/>
          <w:shd w:val="clear" w:color="auto" w:fill="FFFFFF"/>
        </w:rPr>
        <w:t>.</w:t>
      </w:r>
      <w:r w:rsidRPr="00526EED">
        <w:rPr>
          <w:rFonts w:eastAsia="Calibri"/>
          <w:b/>
          <w:color w:val="000000"/>
          <w:sz w:val="24"/>
          <w:szCs w:val="24"/>
          <w:shd w:val="clear" w:color="auto" w:fill="FFFFFF"/>
        </w:rPr>
        <w:t xml:space="preserve"> </w:t>
      </w:r>
      <w:r w:rsidRPr="00526EED">
        <w:rPr>
          <w:rFonts w:ascii="Garamond" w:eastAsia="Calibri" w:hAnsi="Garamond" w:cs="Garamond"/>
          <w:b/>
          <w:color w:val="000000"/>
          <w:sz w:val="24"/>
          <w:szCs w:val="24"/>
          <w:shd w:val="clear" w:color="auto" w:fill="FFFFFF"/>
        </w:rPr>
        <w:t xml:space="preserve">Бытовые  </w:t>
      </w:r>
      <w:r w:rsidRPr="00526EED">
        <w:rPr>
          <w:rFonts w:eastAsia="Calibri"/>
          <w:b/>
          <w:color w:val="000000"/>
          <w:sz w:val="24"/>
          <w:szCs w:val="24"/>
          <w:shd w:val="clear" w:color="auto" w:fill="FFFFFF"/>
        </w:rPr>
        <w:t xml:space="preserve">электроприборы </w:t>
      </w:r>
      <w:r>
        <w:rPr>
          <w:rFonts w:eastAsia="Calibri"/>
          <w:b/>
          <w:color w:val="000000"/>
          <w:sz w:val="24"/>
          <w:szCs w:val="24"/>
          <w:shd w:val="clear" w:color="auto" w:fill="FFFFFF"/>
        </w:rPr>
        <w:t>(6 ч.)</w:t>
      </w:r>
    </w:p>
    <w:p w:rsidR="00691FC7" w:rsidRPr="00526EED" w:rsidRDefault="00691FC7" w:rsidP="00691FC7">
      <w:pPr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 w:rsidRPr="00526EED">
        <w:rPr>
          <w:rFonts w:eastAsia="Calibri"/>
          <w:i/>
          <w:iCs/>
          <w:color w:val="000000"/>
          <w:sz w:val="24"/>
          <w:szCs w:val="24"/>
          <w:shd w:val="clear" w:color="auto" w:fill="FFFFFF"/>
        </w:rPr>
        <w:t>Теоретические сведения.</w:t>
      </w: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 xml:space="preserve"> Применение электрической энергии в промышленности</w:t>
      </w:r>
      <w:r w:rsidRPr="00526EED">
        <w:rPr>
          <w:rFonts w:eastAsia="Calibri"/>
          <w:color w:val="000000"/>
          <w:spacing w:val="30"/>
          <w:sz w:val="24"/>
          <w:szCs w:val="24"/>
          <w:shd w:val="clear" w:color="auto" w:fill="FFFFFF"/>
        </w:rPr>
        <w:t>,</w:t>
      </w: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 xml:space="preserve"> на транспорте и в быту. </w:t>
      </w:r>
      <w:r w:rsidRPr="00526EED">
        <w:rPr>
          <w:rFonts w:eastAsia="Calibri"/>
          <w:sz w:val="24"/>
          <w:szCs w:val="24"/>
        </w:rPr>
        <w:t>Электронагревательные приборы, их характеристики по мощности и рабочему напряжению. Виды электронагревательных приборов. Электрическая и индукционная плиты на кухне: принцип действия, правила эксплуатации. Преимущества и недостатки. Пути экономии электрической энергии в быту. Правила безопасного пользования бытовыми электроприборами.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Отопительные электроприборы. Назначение, устройство, правила эксплуатации рефлектора, воздухонагревателя, масляного обогревателя (радиатора). Экономия электроэнергии при пользовании отопительными приборами. Устройство и принцип действия электрического фена для сушки волос.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Общие сведения о принципе работы, видах и правилах эксплуатации стиральных машин-автоматов, электрических вытяжных устройств.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 xml:space="preserve">Электронные приборы: телевизоры, </w:t>
      </w:r>
      <w:r w:rsidRPr="00526EED">
        <w:rPr>
          <w:rFonts w:eastAsia="Calibri"/>
          <w:sz w:val="24"/>
          <w:szCs w:val="24"/>
          <w:lang w:val="en-US"/>
        </w:rPr>
        <w:t>DVD</w:t>
      </w:r>
      <w:r w:rsidRPr="00526EED">
        <w:rPr>
          <w:rFonts w:eastAsia="Calibri"/>
          <w:sz w:val="24"/>
          <w:szCs w:val="24"/>
        </w:rPr>
        <w:t>-плееры, музыкальные центры, компьютеры, часы и др. Сокращение срока их службы и поломка при скачках напряжения. Способы защиты приборов от скачков напряжения.</w:t>
      </w:r>
      <w:r w:rsidRPr="00526EED">
        <w:rPr>
          <w:rFonts w:eastAsia="Calibri"/>
          <w:color w:val="303030"/>
          <w:sz w:val="24"/>
          <w:szCs w:val="24"/>
          <w:shd w:val="clear" w:color="auto" w:fill="FFFFFF"/>
        </w:rPr>
        <w:t xml:space="preserve"> Профессии, связанные с производством, эксплуатацией и обслуживанием электротехнических и электронных устройств.</w:t>
      </w:r>
    </w:p>
    <w:p w:rsidR="00691FC7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Оценка допустимой суммарной мощности электроприборов, подключаемых к одной розетке и в квартирной (домовой) сети. Ознакомление с устройством и принципом действия стиральной машины-автомата, электрического фена. Изучение способов защиты электронных приборов от скачков напряжения.</w:t>
      </w:r>
      <w:bookmarkStart w:id="2" w:name="bookmark35"/>
    </w:p>
    <w:p w:rsidR="00D340AD" w:rsidRDefault="00D340AD" w:rsidP="00D340AD">
      <w:pPr>
        <w:jc w:val="both"/>
        <w:rPr>
          <w:rFonts w:eastAsia="Calibri"/>
          <w:iCs/>
          <w:sz w:val="24"/>
          <w:szCs w:val="24"/>
        </w:rPr>
      </w:pPr>
      <w:r>
        <w:rPr>
          <w:rFonts w:eastAsia="Calibri"/>
          <w:i/>
          <w:iCs/>
          <w:sz w:val="24"/>
          <w:szCs w:val="24"/>
        </w:rPr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 xml:space="preserve">работа №6 </w:t>
      </w:r>
      <w:r w:rsidRPr="00D340AD">
        <w:rPr>
          <w:rFonts w:eastAsia="Calibri"/>
          <w:iCs/>
          <w:sz w:val="24"/>
          <w:szCs w:val="24"/>
        </w:rPr>
        <w:t>Изучение домашнего электросчетчика в работе.</w:t>
      </w:r>
    </w:p>
    <w:p w:rsidR="00D340AD" w:rsidRPr="00D340AD" w:rsidRDefault="00D340AD" w:rsidP="00D340AD">
      <w:pPr>
        <w:jc w:val="both"/>
        <w:rPr>
          <w:rFonts w:eastAsia="Calibri"/>
          <w:iCs/>
          <w:sz w:val="24"/>
          <w:szCs w:val="24"/>
        </w:rPr>
      </w:pP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 w:rsidRPr="00526EED">
        <w:rPr>
          <w:rFonts w:eastAsia="Calibri"/>
          <w:b/>
          <w:bCs/>
          <w:sz w:val="24"/>
          <w:szCs w:val="24"/>
        </w:rPr>
        <w:t>Тема</w:t>
      </w:r>
      <w:r>
        <w:rPr>
          <w:rFonts w:eastAsia="Calibri"/>
          <w:b/>
          <w:bCs/>
          <w:sz w:val="24"/>
          <w:szCs w:val="24"/>
        </w:rPr>
        <w:t>.</w:t>
      </w:r>
      <w:r w:rsidRPr="00526EED">
        <w:rPr>
          <w:rFonts w:eastAsia="Calibri"/>
          <w:b/>
          <w:bCs/>
          <w:sz w:val="24"/>
          <w:szCs w:val="24"/>
        </w:rPr>
        <w:t xml:space="preserve">  Электромонтажные и сборочные технологии</w:t>
      </w:r>
      <w:bookmarkEnd w:id="2"/>
      <w:r w:rsidRPr="00526EED"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  <w:t>(4 ч.)</w:t>
      </w:r>
      <w:r w:rsidRPr="00526EED">
        <w:rPr>
          <w:rFonts w:eastAsia="Calibri"/>
          <w:b/>
          <w:bCs/>
          <w:sz w:val="24"/>
          <w:szCs w:val="24"/>
        </w:rPr>
        <w:t xml:space="preserve">      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i/>
          <w:iCs/>
          <w:sz w:val="24"/>
          <w:szCs w:val="24"/>
        </w:rPr>
        <w:t>Теоретические сведения</w:t>
      </w:r>
      <w:r w:rsidRPr="00526EED">
        <w:rPr>
          <w:rFonts w:eastAsia="Calibri"/>
          <w:iCs/>
          <w:sz w:val="24"/>
          <w:szCs w:val="24"/>
        </w:rPr>
        <w:t>.</w:t>
      </w:r>
      <w:r w:rsidRPr="00526EED">
        <w:rPr>
          <w:rFonts w:eastAsia="Calibri"/>
          <w:sz w:val="24"/>
          <w:szCs w:val="24"/>
        </w:rPr>
        <w:t xml:space="preserve"> 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 xml:space="preserve">Понятие об электрической цепи </w:t>
      </w:r>
      <w:proofErr w:type="gramStart"/>
      <w:r w:rsidRPr="00526EED">
        <w:rPr>
          <w:rFonts w:eastAsia="Calibri"/>
          <w:sz w:val="24"/>
          <w:szCs w:val="24"/>
        </w:rPr>
        <w:t>и о её</w:t>
      </w:r>
      <w:proofErr w:type="gramEnd"/>
      <w:r w:rsidRPr="00526EED">
        <w:rPr>
          <w:rFonts w:eastAsia="Calibri"/>
          <w:sz w:val="24"/>
          <w:szCs w:val="24"/>
        </w:rPr>
        <w:t xml:space="preserve"> принципиальной схеме. Виды проводов. Инструменты для электромонтажных работ. Приёмы монтажа и соединений установочных проводов и установочных изделий.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Правила безопасной работы с электроустановками, при выполнении электромонтажных работ.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Профессии, связанные с выполнением электромонтажных и наладочных работ.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 xml:space="preserve">Чтение простой электрической схемы. Сборка электрической </w:t>
      </w: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цепи из деталей конструктора с гальваническим источником тока. Исследование работы цепи при различных вариантах её сборки.</w:t>
      </w:r>
    </w:p>
    <w:p w:rsidR="00C159A1" w:rsidRDefault="00691FC7" w:rsidP="00691FC7">
      <w:pPr>
        <w:widowControl w:val="0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 xml:space="preserve">Электромонтажные работы: ознакомление с видами электромонтажных инструментов и приёмами их использования; выполнение упражнений по механическому </w:t>
      </w:r>
      <w:proofErr w:type="spellStart"/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оконцеванию</w:t>
      </w:r>
      <w:proofErr w:type="spellEnd"/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, соединению и ответвлению проводов.</w:t>
      </w:r>
    </w:p>
    <w:p w:rsidR="00C159A1" w:rsidRPr="00C159A1" w:rsidRDefault="00C159A1" w:rsidP="00691FC7">
      <w:pPr>
        <w:shd w:val="clear" w:color="auto" w:fill="FFFFFF"/>
        <w:ind w:left="14" w:right="10"/>
        <w:jc w:val="both"/>
        <w:rPr>
          <w:rFonts w:eastAsia="Calibri"/>
          <w:iCs/>
          <w:sz w:val="24"/>
          <w:szCs w:val="24"/>
        </w:rPr>
      </w:pPr>
      <w:r>
        <w:rPr>
          <w:rFonts w:eastAsia="Calibri"/>
          <w:i/>
          <w:iCs/>
          <w:sz w:val="24"/>
          <w:szCs w:val="24"/>
        </w:rPr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 xml:space="preserve">работа №9 </w:t>
      </w:r>
      <w:r w:rsidRPr="00C159A1">
        <w:rPr>
          <w:rFonts w:eastAsia="Calibri"/>
          <w:iCs/>
          <w:sz w:val="24"/>
          <w:szCs w:val="24"/>
        </w:rPr>
        <w:t>Сращивание одно- и многожильных проводов и их изоляция</w:t>
      </w:r>
      <w:r>
        <w:rPr>
          <w:rFonts w:eastAsia="Calibri"/>
          <w:iCs/>
          <w:sz w:val="24"/>
          <w:szCs w:val="24"/>
        </w:rPr>
        <w:t>.</w:t>
      </w:r>
    </w:p>
    <w:p w:rsidR="00C159A1" w:rsidRPr="00C159A1" w:rsidRDefault="00C159A1" w:rsidP="00691FC7">
      <w:pPr>
        <w:shd w:val="clear" w:color="auto" w:fill="FFFFFF"/>
        <w:ind w:left="14" w:right="10"/>
        <w:jc w:val="both"/>
        <w:rPr>
          <w:rFonts w:eastAsia="Calibri"/>
          <w:sz w:val="24"/>
          <w:szCs w:val="24"/>
        </w:rPr>
      </w:pPr>
      <w:r>
        <w:rPr>
          <w:rFonts w:eastAsia="Calibri"/>
          <w:i/>
          <w:iCs/>
          <w:sz w:val="24"/>
          <w:szCs w:val="24"/>
        </w:rPr>
        <w:lastRenderedPageBreak/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 xml:space="preserve">работа №10 </w:t>
      </w:r>
      <w:proofErr w:type="spellStart"/>
      <w:r w:rsidRPr="00C159A1">
        <w:rPr>
          <w:rFonts w:eastAsia="Calibri"/>
          <w:iCs/>
          <w:sz w:val="24"/>
          <w:szCs w:val="24"/>
        </w:rPr>
        <w:t>Оконцевание</w:t>
      </w:r>
      <w:proofErr w:type="spellEnd"/>
      <w:r w:rsidRPr="00C159A1">
        <w:rPr>
          <w:rFonts w:eastAsia="Calibri"/>
          <w:iCs/>
          <w:sz w:val="24"/>
          <w:szCs w:val="24"/>
        </w:rPr>
        <w:t xml:space="preserve"> проводов.</w:t>
      </w:r>
    </w:p>
    <w:p w:rsidR="00691FC7" w:rsidRPr="008C52B5" w:rsidRDefault="00691FC7" w:rsidP="00691FC7">
      <w:pPr>
        <w:shd w:val="clear" w:color="auto" w:fill="FFFFFF"/>
        <w:ind w:left="14" w:right="10"/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Изучение элементов электрической цепи, их условного обозначения, комплектующей арматуры. Сборка электрической цепи с элементами управления и за</w:t>
      </w:r>
      <w:r w:rsidRPr="00526EED">
        <w:rPr>
          <w:rFonts w:eastAsia="Calibri"/>
          <w:sz w:val="24"/>
          <w:szCs w:val="24"/>
        </w:rPr>
        <w:softHyphen/>
        <w:t>щиты.  Выполнение неразъемных соединений проводов и их изоля</w:t>
      </w:r>
      <w:r w:rsidRPr="00526EED">
        <w:rPr>
          <w:rFonts w:eastAsia="Calibri"/>
          <w:sz w:val="24"/>
          <w:szCs w:val="24"/>
        </w:rPr>
        <w:softHyphen/>
        <w:t xml:space="preserve">ция. </w:t>
      </w:r>
      <w:proofErr w:type="spellStart"/>
      <w:r w:rsidRPr="00526EED">
        <w:rPr>
          <w:rFonts w:eastAsia="Calibri"/>
          <w:sz w:val="24"/>
          <w:szCs w:val="24"/>
        </w:rPr>
        <w:t>Оконцевание</w:t>
      </w:r>
      <w:proofErr w:type="spellEnd"/>
      <w:r w:rsidRPr="00526EED">
        <w:rPr>
          <w:rFonts w:eastAsia="Calibri"/>
          <w:sz w:val="24"/>
          <w:szCs w:val="24"/>
        </w:rPr>
        <w:t xml:space="preserve"> проводов. Зарядка электроарматуры. Изучение устройства и принципа действия электроутюга с терморегулятором. Изготовление биметаллической пласти</w:t>
      </w:r>
      <w:r w:rsidRPr="00526EED">
        <w:rPr>
          <w:rFonts w:eastAsia="Calibri"/>
          <w:sz w:val="24"/>
          <w:szCs w:val="24"/>
        </w:rPr>
        <w:softHyphen/>
        <w:t>ны. Сборка и испытание термореле — модели пожарной сигна</w:t>
      </w:r>
      <w:r w:rsidRPr="00526EED">
        <w:rPr>
          <w:rFonts w:eastAsia="Calibri"/>
          <w:sz w:val="24"/>
          <w:szCs w:val="24"/>
        </w:rPr>
        <w:softHyphen/>
        <w:t>лизации. Изучение устройства двигателя постоянного тока. Сборка простейшей схемы двигателя постоянного тока. Сборка уста</w:t>
      </w:r>
      <w:r w:rsidRPr="00526EED">
        <w:rPr>
          <w:rFonts w:eastAsia="Calibri"/>
          <w:sz w:val="24"/>
          <w:szCs w:val="24"/>
        </w:rPr>
        <w:softHyphen/>
        <w:t>новки для демонстрации прин</w:t>
      </w:r>
      <w:r>
        <w:rPr>
          <w:rFonts w:eastAsia="Calibri"/>
          <w:sz w:val="24"/>
          <w:szCs w:val="24"/>
        </w:rPr>
        <w:t>ципа действия электродвигателя.</w:t>
      </w:r>
    </w:p>
    <w:p w:rsidR="00C159A1" w:rsidRPr="008C52B5" w:rsidRDefault="00C159A1" w:rsidP="00C159A1">
      <w:pPr>
        <w:jc w:val="both"/>
        <w:rPr>
          <w:rFonts w:eastAsia="Calibri"/>
          <w:i/>
          <w:sz w:val="24"/>
          <w:szCs w:val="24"/>
        </w:rPr>
      </w:pPr>
      <w:bookmarkStart w:id="3" w:name="bookmark36"/>
      <w:r w:rsidRPr="00526EED">
        <w:rPr>
          <w:rFonts w:eastAsia="Calibri"/>
          <w:i/>
          <w:color w:val="000000"/>
          <w:sz w:val="24"/>
          <w:szCs w:val="24"/>
          <w:shd w:val="clear" w:color="auto" w:fill="FFFFFF"/>
        </w:rPr>
        <w:t xml:space="preserve">В связи с отсутствием материально-технической базы </w:t>
      </w:r>
      <w:r w:rsidRPr="00526EED">
        <w:rPr>
          <w:rFonts w:eastAsia="Calibri"/>
          <w:i/>
          <w:sz w:val="24"/>
          <w:szCs w:val="24"/>
        </w:rPr>
        <w:t xml:space="preserve"> в разделе «Электротехника» изучение </w:t>
      </w:r>
      <w:r w:rsidR="00326609">
        <w:rPr>
          <w:rFonts w:eastAsia="Calibri"/>
          <w:i/>
          <w:sz w:val="24"/>
          <w:szCs w:val="24"/>
        </w:rPr>
        <w:t>материала</w:t>
      </w:r>
      <w:r>
        <w:rPr>
          <w:rFonts w:eastAsia="Calibri"/>
          <w:i/>
          <w:sz w:val="24"/>
          <w:szCs w:val="24"/>
        </w:rPr>
        <w:t xml:space="preserve"> </w:t>
      </w:r>
      <w:r w:rsidRPr="00526EED">
        <w:rPr>
          <w:rFonts w:eastAsia="Calibri"/>
          <w:i/>
          <w:sz w:val="24"/>
          <w:szCs w:val="24"/>
        </w:rPr>
        <w:t xml:space="preserve"> предусмотрено в теоретическом виде</w:t>
      </w:r>
      <w:r>
        <w:rPr>
          <w:rFonts w:eastAsia="Calibri"/>
          <w:i/>
          <w:sz w:val="24"/>
          <w:szCs w:val="24"/>
        </w:rPr>
        <w:t>.</w:t>
      </w:r>
    </w:p>
    <w:p w:rsidR="00691FC7" w:rsidRPr="00526EED" w:rsidRDefault="00691FC7" w:rsidP="00691FC7">
      <w:pPr>
        <w:widowControl w:val="0"/>
        <w:ind w:right="560"/>
        <w:jc w:val="both"/>
        <w:rPr>
          <w:rFonts w:eastAsia="Calibri"/>
          <w:bCs/>
          <w:sz w:val="24"/>
          <w:szCs w:val="24"/>
        </w:rPr>
      </w:pPr>
      <w:r w:rsidRPr="00526EED">
        <w:rPr>
          <w:rFonts w:eastAsia="Calibri"/>
          <w:b/>
          <w:color w:val="000000"/>
          <w:sz w:val="24"/>
          <w:szCs w:val="24"/>
          <w:shd w:val="clear" w:color="auto" w:fill="FFFFFF"/>
        </w:rPr>
        <w:t>Тема</w:t>
      </w:r>
      <w:r>
        <w:rPr>
          <w:rFonts w:eastAsia="Calibri"/>
          <w:b/>
          <w:color w:val="000000"/>
          <w:sz w:val="24"/>
          <w:szCs w:val="24"/>
          <w:shd w:val="clear" w:color="auto" w:fill="FFFFFF"/>
        </w:rPr>
        <w:t>.</w:t>
      </w:r>
      <w:r w:rsidRPr="00526EED">
        <w:rPr>
          <w:rFonts w:eastAsia="Calibri"/>
          <w:b/>
          <w:color w:val="000000"/>
          <w:sz w:val="24"/>
          <w:szCs w:val="24"/>
          <w:shd w:val="clear" w:color="auto" w:fill="FFFFFF"/>
        </w:rPr>
        <w:t xml:space="preserve">   Электротехнические устройства с элементами автоматики</w:t>
      </w:r>
      <w:bookmarkEnd w:id="3"/>
      <w:r>
        <w:rPr>
          <w:rFonts w:eastAsia="Calibri"/>
          <w:b/>
          <w:color w:val="000000"/>
          <w:sz w:val="24"/>
          <w:szCs w:val="24"/>
          <w:shd w:val="clear" w:color="auto" w:fill="FFFFFF"/>
        </w:rPr>
        <w:t xml:space="preserve"> (2 ч.)</w:t>
      </w:r>
      <w:r w:rsidRPr="00526EED">
        <w:rPr>
          <w:rFonts w:eastAsia="Calibri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691FC7" w:rsidRPr="00526EED" w:rsidRDefault="00691FC7" w:rsidP="00691FC7">
      <w:pPr>
        <w:widowControl w:val="0"/>
        <w:jc w:val="both"/>
        <w:rPr>
          <w:rFonts w:eastAsia="Calibri"/>
          <w:sz w:val="24"/>
          <w:szCs w:val="24"/>
        </w:rPr>
      </w:pPr>
      <w:r w:rsidRPr="00C159A1">
        <w:rPr>
          <w:rFonts w:eastAsia="Calibri"/>
          <w:i/>
          <w:iCs/>
          <w:color w:val="000000"/>
          <w:sz w:val="24"/>
          <w:szCs w:val="24"/>
          <w:shd w:val="clear" w:color="auto" w:fill="FFFFFF"/>
        </w:rPr>
        <w:t>Теоретические сведения.</w:t>
      </w: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 xml:space="preserve"> Принципы работы и способы подключения плавких и автоматических предохранителей. Схема квартирной электропроводки. Подключение бытовых приёмников электрической энергии.</w:t>
      </w:r>
    </w:p>
    <w:p w:rsidR="00691FC7" w:rsidRPr="00526EED" w:rsidRDefault="00691FC7" w:rsidP="00691FC7">
      <w:pPr>
        <w:widowControl w:val="0"/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Работа счётчика электрической энергии. Способы определения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</w:t>
      </w:r>
    </w:p>
    <w:p w:rsidR="00691FC7" w:rsidRPr="00526EED" w:rsidRDefault="00691FC7" w:rsidP="00691FC7">
      <w:pPr>
        <w:widowControl w:val="0"/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Устройство и принцип работы бытового электрического утюга с элементами автоматики.</w:t>
      </w:r>
    </w:p>
    <w:p w:rsidR="00691FC7" w:rsidRPr="00526EED" w:rsidRDefault="00691FC7" w:rsidP="00691FC7">
      <w:pPr>
        <w:widowControl w:val="0"/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Влияние электротехнических и электронных приборов на окружающую среду и здоровье человека. Правила безопасной работы с электроустановками и при выполнении электромонтажных работ.</w:t>
      </w:r>
    </w:p>
    <w:p w:rsidR="00691FC7" w:rsidRPr="00526EED" w:rsidRDefault="00691FC7" w:rsidP="00691FC7">
      <w:pPr>
        <w:widowControl w:val="0"/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Профессии, связанные с производством, эксплуатацией и обслуживанием электротехнических и электронных устройств.</w:t>
      </w:r>
    </w:p>
    <w:p w:rsidR="00691FC7" w:rsidRDefault="00691FC7" w:rsidP="00691FC7">
      <w:pPr>
        <w:widowControl w:val="0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 w:rsidRPr="00526EED">
        <w:rPr>
          <w:rFonts w:eastAsia="Calibri"/>
          <w:color w:val="000000"/>
          <w:sz w:val="24"/>
          <w:szCs w:val="24"/>
          <w:shd w:val="clear" w:color="auto" w:fill="FFFFFF"/>
        </w:rPr>
        <w:t>Изучение схем квартирной электропроводки. Определение расхода и стоимости электроэнергии за месяц. Ознакомление с устройством и принципом работы бытового электрического утюга с элементами автоматики.</w:t>
      </w:r>
    </w:p>
    <w:p w:rsidR="00326609" w:rsidRPr="00326609" w:rsidRDefault="00326609" w:rsidP="00691FC7">
      <w:pPr>
        <w:widowControl w:val="0"/>
        <w:jc w:val="both"/>
        <w:rPr>
          <w:rFonts w:eastAsia="Calibri"/>
          <w:sz w:val="24"/>
          <w:szCs w:val="24"/>
          <w:shd w:val="clear" w:color="auto" w:fill="FFFFFF"/>
        </w:rPr>
      </w:pPr>
      <w:r>
        <w:rPr>
          <w:rFonts w:eastAsia="Calibri"/>
          <w:i/>
          <w:iCs/>
          <w:sz w:val="24"/>
          <w:szCs w:val="24"/>
        </w:rPr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 xml:space="preserve">работа №11 </w:t>
      </w:r>
      <w:r w:rsidRPr="00326609">
        <w:rPr>
          <w:rFonts w:eastAsia="Calibri"/>
          <w:iCs/>
          <w:sz w:val="24"/>
          <w:szCs w:val="24"/>
        </w:rPr>
        <w:t>Проведение энергетического аудита школы.</w:t>
      </w:r>
    </w:p>
    <w:p w:rsidR="00691FC7" w:rsidRPr="00526EED" w:rsidRDefault="00CB4393" w:rsidP="00691FC7">
      <w:pPr>
        <w:widowControl w:val="0"/>
        <w:jc w:val="both"/>
        <w:rPr>
          <w:rFonts w:eastAsia="Calibri"/>
          <w:sz w:val="24"/>
          <w:szCs w:val="24"/>
        </w:rPr>
      </w:pPr>
      <w:r>
        <w:rPr>
          <w:rFonts w:eastAsia="Calibri"/>
          <w:noProof/>
          <w:sz w:val="24"/>
          <w:szCs w:val="24"/>
        </w:rPr>
        <w:pict>
          <v:line id="Прямая соединительная линия 1" o:spid="_x0000_s1026" style="position:absolute;left:0;text-align:left;z-index:251660288;visibility:visible;mso-position-horizontal-relative:margin" from="356.9pt,355.2pt" to="356.9pt,3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" o:allowincell="f" strokeweight=".25pt">
            <w10:wrap anchorx="margin"/>
          </v:line>
        </w:pict>
      </w:r>
      <w:r w:rsidR="00691FC7" w:rsidRPr="00326609">
        <w:rPr>
          <w:rFonts w:eastAsia="Calibri"/>
          <w:bCs/>
          <w:sz w:val="24"/>
          <w:szCs w:val="24"/>
        </w:rPr>
        <w:t>Варианты объектов труда.</w:t>
      </w:r>
      <w:r w:rsidR="00691FC7" w:rsidRPr="00526EED">
        <w:rPr>
          <w:rFonts w:eastAsia="Calibri"/>
          <w:b/>
          <w:bCs/>
          <w:sz w:val="24"/>
          <w:szCs w:val="24"/>
        </w:rPr>
        <w:t xml:space="preserve"> </w:t>
      </w:r>
      <w:r w:rsidR="00691FC7" w:rsidRPr="00526EED">
        <w:rPr>
          <w:rFonts w:eastAsia="Calibri"/>
          <w:sz w:val="24"/>
          <w:szCs w:val="24"/>
        </w:rPr>
        <w:t>Комплектующая арматура. Элек</w:t>
      </w:r>
      <w:r w:rsidR="00691FC7" w:rsidRPr="00526EED">
        <w:rPr>
          <w:rFonts w:eastAsia="Calibri"/>
          <w:sz w:val="24"/>
          <w:szCs w:val="24"/>
        </w:rPr>
        <w:softHyphen/>
        <w:t xml:space="preserve">тросчетчик. </w:t>
      </w:r>
      <w:proofErr w:type="spellStart"/>
      <w:r w:rsidR="00691FC7" w:rsidRPr="00526EED">
        <w:rPr>
          <w:rFonts w:eastAsia="Calibri"/>
          <w:sz w:val="24"/>
          <w:szCs w:val="24"/>
        </w:rPr>
        <w:t>Электроконструктор</w:t>
      </w:r>
      <w:proofErr w:type="spellEnd"/>
      <w:r w:rsidR="00691FC7" w:rsidRPr="00526EED">
        <w:rPr>
          <w:rFonts w:eastAsia="Calibri"/>
          <w:sz w:val="24"/>
          <w:szCs w:val="24"/>
        </w:rPr>
        <w:t>. Электропровода. Изоляци</w:t>
      </w:r>
      <w:r w:rsidR="00691FC7" w:rsidRPr="00526EED">
        <w:rPr>
          <w:rFonts w:eastAsia="Calibri"/>
          <w:sz w:val="24"/>
          <w:szCs w:val="24"/>
        </w:rPr>
        <w:softHyphen/>
        <w:t>онные материалы. Электромагнит. Электроутюг. Биметалличе</w:t>
      </w:r>
      <w:r w:rsidR="00691FC7" w:rsidRPr="00526EED">
        <w:rPr>
          <w:rFonts w:eastAsia="Calibri"/>
          <w:sz w:val="24"/>
          <w:szCs w:val="24"/>
        </w:rPr>
        <w:softHyphen/>
        <w:t>ская пластина. Термореле. Электродвигатель.</w:t>
      </w:r>
    </w:p>
    <w:p w:rsidR="00691FC7" w:rsidRDefault="00691FC7" w:rsidP="00691FC7">
      <w:pPr>
        <w:widowControl w:val="0"/>
        <w:jc w:val="both"/>
        <w:rPr>
          <w:rFonts w:eastAsia="Calibri"/>
          <w:i/>
          <w:sz w:val="24"/>
          <w:szCs w:val="24"/>
        </w:rPr>
      </w:pPr>
      <w:r w:rsidRPr="00526EED">
        <w:rPr>
          <w:rFonts w:eastAsia="Calibri"/>
          <w:i/>
          <w:color w:val="000000"/>
          <w:sz w:val="24"/>
          <w:szCs w:val="24"/>
          <w:shd w:val="clear" w:color="auto" w:fill="FFFFFF"/>
        </w:rPr>
        <w:t>В связи с отсутствием материально-технической базы в разделе «Электротехника»</w:t>
      </w:r>
      <w:r w:rsidRPr="00526EED">
        <w:rPr>
          <w:rFonts w:eastAsia="Calibri"/>
          <w:i/>
          <w:sz w:val="24"/>
          <w:szCs w:val="24"/>
        </w:rPr>
        <w:t xml:space="preserve"> изучени</w:t>
      </w:r>
      <w:r w:rsidR="00326609">
        <w:rPr>
          <w:rFonts w:eastAsia="Calibri"/>
          <w:i/>
          <w:sz w:val="24"/>
          <w:szCs w:val="24"/>
        </w:rPr>
        <w:t>е материала предусмотрено только</w:t>
      </w:r>
      <w:r w:rsidRPr="00526EED">
        <w:rPr>
          <w:rFonts w:eastAsia="Calibri"/>
          <w:i/>
          <w:sz w:val="24"/>
          <w:szCs w:val="24"/>
        </w:rPr>
        <w:t xml:space="preserve"> в теоретическом виде</w:t>
      </w:r>
      <w:proofErr w:type="gramStart"/>
      <w:r w:rsidRPr="00526EED">
        <w:rPr>
          <w:rFonts w:eastAsia="Calibri"/>
          <w:i/>
          <w:color w:val="000000"/>
          <w:sz w:val="24"/>
          <w:szCs w:val="24"/>
          <w:shd w:val="clear" w:color="auto" w:fill="FFFFFF"/>
        </w:rPr>
        <w:t xml:space="preserve"> </w:t>
      </w:r>
      <w:r w:rsidRPr="00526EED">
        <w:rPr>
          <w:rFonts w:eastAsia="Calibri"/>
          <w:i/>
          <w:sz w:val="24"/>
          <w:szCs w:val="24"/>
        </w:rPr>
        <w:t>.</w:t>
      </w:r>
      <w:proofErr w:type="gramEnd"/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 w:rsidRPr="00526EED">
        <w:rPr>
          <w:rFonts w:eastAsia="Calibri"/>
          <w:b/>
          <w:bCs/>
          <w:sz w:val="24"/>
          <w:szCs w:val="24"/>
        </w:rPr>
        <w:t xml:space="preserve">Раздел «Технологии творческой и опытнической деятельности» </w:t>
      </w:r>
      <w:r>
        <w:rPr>
          <w:rFonts w:eastAsia="Calibri"/>
          <w:b/>
          <w:bCs/>
          <w:sz w:val="24"/>
          <w:szCs w:val="24"/>
        </w:rPr>
        <w:t>-2</w:t>
      </w:r>
      <w:r w:rsidRPr="00526EED">
        <w:rPr>
          <w:rFonts w:eastAsia="Calibri"/>
          <w:b/>
          <w:bCs/>
          <w:sz w:val="24"/>
          <w:szCs w:val="24"/>
        </w:rPr>
        <w:t xml:space="preserve"> </w:t>
      </w:r>
      <w:r w:rsidR="00326609">
        <w:rPr>
          <w:rFonts w:eastAsia="Calibri"/>
          <w:b/>
          <w:bCs/>
          <w:sz w:val="24"/>
          <w:szCs w:val="24"/>
        </w:rPr>
        <w:t>ч.</w:t>
      </w:r>
    </w:p>
    <w:p w:rsidR="00691FC7" w:rsidRPr="00326609" w:rsidRDefault="00691FC7" w:rsidP="00691FC7">
      <w:pPr>
        <w:jc w:val="both"/>
        <w:rPr>
          <w:rFonts w:eastAsia="Calibri"/>
          <w:bCs/>
          <w:sz w:val="24"/>
          <w:szCs w:val="24"/>
        </w:rPr>
      </w:pPr>
      <w:r w:rsidRPr="00326609">
        <w:rPr>
          <w:rFonts w:eastAsia="Calibri"/>
          <w:bCs/>
          <w:sz w:val="24"/>
          <w:szCs w:val="24"/>
        </w:rPr>
        <w:t>Творческий проект по разделу «</w:t>
      </w:r>
      <w:r w:rsidRPr="00326609">
        <w:rPr>
          <w:rFonts w:eastAsia="Calibri"/>
          <w:color w:val="000000"/>
          <w:sz w:val="24"/>
          <w:szCs w:val="24"/>
          <w:shd w:val="clear" w:color="auto" w:fill="FFFFFF"/>
        </w:rPr>
        <w:t>Электротехника</w:t>
      </w:r>
      <w:r w:rsidRPr="00326609">
        <w:rPr>
          <w:rFonts w:eastAsia="Calibri"/>
          <w:bCs/>
          <w:sz w:val="24"/>
          <w:szCs w:val="24"/>
        </w:rPr>
        <w:t>»</w:t>
      </w: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 w:rsidRPr="00326609">
        <w:rPr>
          <w:rFonts w:eastAsia="Calibri"/>
          <w:bCs/>
          <w:sz w:val="24"/>
          <w:szCs w:val="24"/>
        </w:rPr>
        <w:t>Тема  Исследовательская и созидательная деятельность</w:t>
      </w:r>
      <w:r w:rsidRPr="00526EED">
        <w:rPr>
          <w:rFonts w:eastAsia="Calibri"/>
          <w:b/>
          <w:bCs/>
          <w:sz w:val="24"/>
          <w:szCs w:val="24"/>
        </w:rPr>
        <w:t xml:space="preserve">  </w:t>
      </w: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 w:rsidRPr="00526EED">
        <w:rPr>
          <w:rFonts w:eastAsia="Calibri"/>
          <w:i/>
          <w:iCs/>
          <w:sz w:val="24"/>
          <w:szCs w:val="24"/>
        </w:rPr>
        <w:t>Теоретические сведения.</w:t>
      </w:r>
      <w:r w:rsidRPr="00526EED">
        <w:rPr>
          <w:rFonts w:eastAsia="Calibri"/>
          <w:sz w:val="24"/>
          <w:szCs w:val="24"/>
        </w:rPr>
        <w:t xml:space="preserve"> Цель и задачи проектной деятельности в 8 классе. Составные части творческого проекта восьмиклассников.</w:t>
      </w:r>
    </w:p>
    <w:p w:rsidR="00691FC7" w:rsidRPr="008C52B5" w:rsidRDefault="00691FC7" w:rsidP="00691FC7">
      <w:pPr>
        <w:jc w:val="both"/>
        <w:rPr>
          <w:rFonts w:eastAsia="Calibri"/>
          <w:sz w:val="24"/>
          <w:szCs w:val="24"/>
        </w:rPr>
      </w:pPr>
      <w:r w:rsidRPr="009F3F04">
        <w:rPr>
          <w:b/>
          <w:i/>
          <w:sz w:val="24"/>
          <w:szCs w:val="24"/>
        </w:rPr>
        <w:t>Творческий проект. «Разработка плаката по электробезопасности»</w:t>
      </w:r>
      <w:r>
        <w:rPr>
          <w:b/>
          <w:i/>
          <w:sz w:val="24"/>
          <w:szCs w:val="24"/>
        </w:rPr>
        <w:t>-2</w:t>
      </w:r>
      <w:r w:rsidR="00326609">
        <w:rPr>
          <w:b/>
          <w:i/>
          <w:sz w:val="24"/>
          <w:szCs w:val="24"/>
        </w:rPr>
        <w:t>ч.</w:t>
      </w:r>
    </w:p>
    <w:p w:rsidR="00691FC7" w:rsidRPr="008C52B5" w:rsidRDefault="00691FC7" w:rsidP="00691FC7">
      <w:pPr>
        <w:jc w:val="both"/>
        <w:rPr>
          <w:rFonts w:eastAsia="Calibri"/>
          <w:sz w:val="24"/>
          <w:szCs w:val="24"/>
        </w:rPr>
      </w:pP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bookmarkStart w:id="4" w:name="bookmark73"/>
      <w:r w:rsidRPr="00526EED">
        <w:rPr>
          <w:rFonts w:eastAsia="Calibri"/>
          <w:b/>
          <w:bCs/>
          <w:sz w:val="24"/>
          <w:szCs w:val="24"/>
        </w:rPr>
        <w:t xml:space="preserve">Раздел </w:t>
      </w:r>
      <w:r w:rsidR="005A7609">
        <w:rPr>
          <w:rFonts w:eastAsia="Calibri"/>
          <w:b/>
          <w:bCs/>
          <w:sz w:val="24"/>
          <w:szCs w:val="24"/>
        </w:rPr>
        <w:t xml:space="preserve">4 </w:t>
      </w:r>
      <w:r w:rsidRPr="00526EED">
        <w:rPr>
          <w:rFonts w:eastAsia="Calibri"/>
          <w:b/>
          <w:bCs/>
          <w:sz w:val="24"/>
          <w:szCs w:val="24"/>
        </w:rPr>
        <w:t>«Современное производство и профессиональное самоопределение»</w:t>
      </w:r>
      <w:bookmarkEnd w:id="4"/>
      <w:r w:rsidRPr="00526EED">
        <w:rPr>
          <w:rFonts w:eastAsia="Calibri"/>
          <w:b/>
          <w:bCs/>
          <w:sz w:val="24"/>
          <w:szCs w:val="24"/>
        </w:rPr>
        <w:t xml:space="preserve">  </w:t>
      </w:r>
      <w:r>
        <w:rPr>
          <w:rFonts w:eastAsia="Calibri"/>
          <w:b/>
          <w:bCs/>
          <w:color w:val="000000"/>
          <w:sz w:val="24"/>
          <w:szCs w:val="24"/>
          <w:shd w:val="clear" w:color="auto" w:fill="FFFFFF"/>
        </w:rPr>
        <w:t>(</w:t>
      </w:r>
      <w:r w:rsidRPr="00526EED">
        <w:rPr>
          <w:rFonts w:eastAsia="Calibri"/>
          <w:b/>
          <w:bCs/>
          <w:color w:val="000000"/>
          <w:sz w:val="24"/>
          <w:szCs w:val="24"/>
          <w:shd w:val="clear" w:color="auto" w:fill="FFFFFF"/>
        </w:rPr>
        <w:t>4ч)</w:t>
      </w: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bookmarkStart w:id="5" w:name="bookmark74"/>
      <w:r>
        <w:rPr>
          <w:rFonts w:eastAsia="Calibri"/>
          <w:b/>
          <w:bCs/>
          <w:sz w:val="24"/>
          <w:szCs w:val="24"/>
        </w:rPr>
        <w:t>Тема</w:t>
      </w:r>
      <w:r w:rsidRPr="00526EED">
        <w:rPr>
          <w:rFonts w:eastAsia="Calibri"/>
          <w:b/>
          <w:bCs/>
          <w:sz w:val="24"/>
          <w:szCs w:val="24"/>
        </w:rPr>
        <w:t>. Сферы производства и разделение труда</w:t>
      </w:r>
      <w:bookmarkEnd w:id="5"/>
      <w:r w:rsidRPr="00526EED"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  <w:t>(2 ч.)</w:t>
      </w:r>
      <w:r w:rsidRPr="00526EED">
        <w:rPr>
          <w:rFonts w:eastAsia="Calibri"/>
          <w:b/>
          <w:bCs/>
          <w:sz w:val="24"/>
          <w:szCs w:val="24"/>
        </w:rPr>
        <w:t xml:space="preserve"> 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i/>
          <w:iCs/>
          <w:sz w:val="24"/>
          <w:szCs w:val="24"/>
        </w:rPr>
        <w:t>Теоретические сведения.</w:t>
      </w:r>
      <w:r w:rsidRPr="00526EED">
        <w:rPr>
          <w:rFonts w:eastAsia="Calibri"/>
          <w:sz w:val="24"/>
          <w:szCs w:val="24"/>
        </w:rPr>
        <w:t xml:space="preserve"> Сферы и отрасли современного производства. Основные составляющие производства. Основные структурные подразделения производственного предприятия.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Влияние техники и технологий на виды, содержание и уровень квалификации труда. Уровни квалификации и уровни образования. Факторы, влияющие на уровень оплаты труда.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Понятие о профессии, специальности, квалификации и компетентности работника.</w:t>
      </w:r>
    </w:p>
    <w:p w:rsidR="00691FC7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Ознакомление с деятельностью производственного предприятия. Анализ структуры предприятия и профессионального разделения труда.</w:t>
      </w:r>
      <w:bookmarkStart w:id="6" w:name="bookmark75"/>
    </w:p>
    <w:p w:rsidR="005A7609" w:rsidRPr="00526EED" w:rsidRDefault="005A7609" w:rsidP="00691FC7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i/>
          <w:iCs/>
          <w:sz w:val="24"/>
          <w:szCs w:val="24"/>
        </w:rPr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 xml:space="preserve">работа №13 </w:t>
      </w:r>
      <w:r w:rsidRPr="005A7609">
        <w:rPr>
          <w:rFonts w:eastAsia="Calibri"/>
          <w:iCs/>
          <w:sz w:val="24"/>
          <w:szCs w:val="24"/>
        </w:rPr>
        <w:t xml:space="preserve">Составление </w:t>
      </w:r>
      <w:proofErr w:type="spellStart"/>
      <w:r w:rsidRPr="005A7609">
        <w:rPr>
          <w:rFonts w:eastAsia="Calibri"/>
          <w:iCs/>
          <w:sz w:val="24"/>
          <w:szCs w:val="24"/>
        </w:rPr>
        <w:t>профессиограммы</w:t>
      </w:r>
      <w:proofErr w:type="spellEnd"/>
      <w:r w:rsidRPr="005A7609">
        <w:rPr>
          <w:rFonts w:eastAsia="Calibri"/>
          <w:iCs/>
          <w:sz w:val="24"/>
          <w:szCs w:val="24"/>
        </w:rPr>
        <w:t>.</w:t>
      </w: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Тема</w:t>
      </w:r>
      <w:r w:rsidRPr="00526EED">
        <w:rPr>
          <w:rFonts w:eastAsia="Calibri"/>
          <w:b/>
          <w:bCs/>
          <w:sz w:val="24"/>
          <w:szCs w:val="24"/>
        </w:rPr>
        <w:t>. Профессиональное образование и профессиональная карьера</w:t>
      </w:r>
      <w:bookmarkEnd w:id="6"/>
      <w:r w:rsidRPr="00526EED">
        <w:rPr>
          <w:rFonts w:eastAsia="Calibri"/>
          <w:b/>
          <w:bCs/>
          <w:sz w:val="24"/>
          <w:szCs w:val="24"/>
        </w:rPr>
        <w:t xml:space="preserve">  </w:t>
      </w:r>
      <w:r>
        <w:rPr>
          <w:rFonts w:eastAsia="Calibri"/>
          <w:b/>
          <w:bCs/>
          <w:sz w:val="24"/>
          <w:szCs w:val="24"/>
        </w:rPr>
        <w:t>(2 ч.)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i/>
          <w:iCs/>
          <w:sz w:val="24"/>
          <w:szCs w:val="24"/>
        </w:rPr>
        <w:lastRenderedPageBreak/>
        <w:t>Теоретические сведения.</w:t>
      </w:r>
      <w:r w:rsidRPr="00526EED">
        <w:rPr>
          <w:rFonts w:eastAsia="Calibri"/>
          <w:sz w:val="24"/>
          <w:szCs w:val="24"/>
        </w:rPr>
        <w:t xml:space="preserve"> Роль профессии в жизни человека. Виды массовых профессий сферы индустриального производства и сервиса в регионе. Региональный рынок труда и его конъюнктура. Специальность, производительность и оплата труда.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Классификация профессий. Внутренний мир человека и профессиональное самоопределение. Профессиональные интересы, склонности и способности. Диагностика и самодиагностика профессиональной пригодности к выбранному виду профессиональной деятельности. Мотивы и ценностные ориентации самоопределения.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 xml:space="preserve">Источники получения информации о профессиях, путях и об уровнях профессионального образования. </w:t>
      </w:r>
      <w:proofErr w:type="spellStart"/>
      <w:r w:rsidRPr="00526EED">
        <w:rPr>
          <w:rFonts w:eastAsia="Calibri"/>
          <w:sz w:val="24"/>
          <w:szCs w:val="24"/>
        </w:rPr>
        <w:t>Профессиограмма</w:t>
      </w:r>
      <w:proofErr w:type="spellEnd"/>
      <w:r w:rsidRPr="00526EED">
        <w:rPr>
          <w:rFonts w:eastAsia="Calibri"/>
          <w:sz w:val="24"/>
          <w:szCs w:val="24"/>
        </w:rPr>
        <w:t xml:space="preserve"> и </w:t>
      </w:r>
      <w:proofErr w:type="spellStart"/>
      <w:r w:rsidRPr="00526EED">
        <w:rPr>
          <w:rFonts w:eastAsia="Calibri"/>
          <w:sz w:val="24"/>
          <w:szCs w:val="24"/>
        </w:rPr>
        <w:t>психограмма</w:t>
      </w:r>
      <w:proofErr w:type="spellEnd"/>
      <w:r w:rsidRPr="00526EED">
        <w:rPr>
          <w:rFonts w:eastAsia="Calibri"/>
          <w:sz w:val="24"/>
          <w:szCs w:val="24"/>
        </w:rPr>
        <w:t xml:space="preserve"> профессии. Выбор по справочнику профессионального учебного заведения, характеристика условий поступления в него и обучения там.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Возможности построения карьеры в профессиональной деятельности.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Здоровье и выбор профессии.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 xml:space="preserve">Ознакомление по Единому тарифно-квалификационному справочнику с массовыми профессиями. Ознакомление с </w:t>
      </w:r>
      <w:proofErr w:type="spellStart"/>
      <w:r w:rsidRPr="00526EED">
        <w:rPr>
          <w:rFonts w:eastAsia="Calibri"/>
          <w:sz w:val="24"/>
          <w:szCs w:val="24"/>
        </w:rPr>
        <w:t>профессиограммами</w:t>
      </w:r>
      <w:proofErr w:type="spellEnd"/>
      <w:r w:rsidRPr="00526EED">
        <w:rPr>
          <w:rFonts w:eastAsia="Calibri"/>
          <w:sz w:val="24"/>
          <w:szCs w:val="24"/>
        </w:rPr>
        <w:t xml:space="preserve"> массовых для региона профессий. Анализ предложений работодателей на региональном рынке труда.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Поиск информации в различных источниках, включая Интернет, о возможностях получения профессионального образования. Диагностика склонностей и качеств личности. Построение планов профессионального образования и трудоустройства. Составление плана физической подготовки к предполагаемой профессии. Экскурсия на предприятие швейной промышленности.</w:t>
      </w:r>
    </w:p>
    <w:p w:rsidR="00691FC7" w:rsidRPr="00526EED" w:rsidRDefault="00691FC7" w:rsidP="00691FC7">
      <w:pPr>
        <w:shd w:val="clear" w:color="auto" w:fill="FFFFFF"/>
        <w:textAlignment w:val="baseline"/>
        <w:rPr>
          <w:color w:val="303030"/>
          <w:sz w:val="24"/>
          <w:szCs w:val="24"/>
        </w:rPr>
      </w:pPr>
      <w:r w:rsidRPr="00526EED">
        <w:rPr>
          <w:color w:val="303030"/>
          <w:sz w:val="24"/>
          <w:szCs w:val="24"/>
        </w:rPr>
        <w:t>Устав предприятия. Данные о кадровом составе пр</w:t>
      </w:r>
      <w:r>
        <w:rPr>
          <w:color w:val="303030"/>
          <w:sz w:val="24"/>
          <w:szCs w:val="24"/>
        </w:rPr>
        <w:t xml:space="preserve">едприятия и уровне квалификации </w:t>
      </w:r>
      <w:r w:rsidR="005A7609">
        <w:rPr>
          <w:color w:val="303030"/>
          <w:sz w:val="24"/>
          <w:szCs w:val="24"/>
        </w:rPr>
        <w:t>р</w:t>
      </w:r>
      <w:r w:rsidRPr="00526EED">
        <w:rPr>
          <w:color w:val="303030"/>
          <w:sz w:val="24"/>
          <w:szCs w:val="24"/>
        </w:rPr>
        <w:t>аботников.</w:t>
      </w:r>
    </w:p>
    <w:p w:rsidR="00691FC7" w:rsidRPr="005A7609" w:rsidRDefault="00691FC7" w:rsidP="00691FC7">
      <w:pPr>
        <w:shd w:val="clear" w:color="auto" w:fill="FFFFFF"/>
        <w:textAlignment w:val="baseline"/>
        <w:rPr>
          <w:color w:val="303030"/>
          <w:sz w:val="24"/>
          <w:szCs w:val="24"/>
        </w:rPr>
      </w:pPr>
      <w:r w:rsidRPr="005A7609">
        <w:rPr>
          <w:color w:val="303030"/>
          <w:sz w:val="24"/>
          <w:szCs w:val="24"/>
        </w:rPr>
        <w:t>Варианты объектов труда</w:t>
      </w:r>
    </w:p>
    <w:p w:rsidR="00691FC7" w:rsidRPr="00526EED" w:rsidRDefault="00691FC7" w:rsidP="00691FC7">
      <w:pPr>
        <w:shd w:val="clear" w:color="auto" w:fill="FFFFFF"/>
        <w:textAlignment w:val="baseline"/>
        <w:rPr>
          <w:b/>
          <w:color w:val="303030"/>
          <w:sz w:val="24"/>
          <w:szCs w:val="24"/>
        </w:rPr>
      </w:pPr>
      <w:r w:rsidRPr="00526EED">
        <w:rPr>
          <w:color w:val="303030"/>
          <w:sz w:val="24"/>
          <w:szCs w:val="24"/>
        </w:rPr>
        <w:t>Единый тарифно-квалификационный справочник, справочники по трудоустройству, справочники по учебным заведениям, сборники диагностических тестов, компьютер, сеть Интернет.</w:t>
      </w:r>
    </w:p>
    <w:p w:rsidR="00691FC7" w:rsidRDefault="00691FC7" w:rsidP="00691FC7">
      <w:pPr>
        <w:shd w:val="clear" w:color="auto" w:fill="FFFFFF"/>
        <w:textAlignment w:val="baseline"/>
        <w:rPr>
          <w:rFonts w:eastAsia="Calibri"/>
          <w:color w:val="303030"/>
          <w:sz w:val="24"/>
          <w:szCs w:val="24"/>
          <w:shd w:val="clear" w:color="auto" w:fill="FFFFFF"/>
        </w:rPr>
      </w:pPr>
      <w:r w:rsidRPr="00526EED">
        <w:rPr>
          <w:rFonts w:eastAsia="Calibri"/>
          <w:b/>
          <w:bCs/>
          <w:color w:val="303030"/>
          <w:sz w:val="24"/>
          <w:szCs w:val="24"/>
          <w:shd w:val="clear" w:color="auto" w:fill="FFFFFF"/>
        </w:rPr>
        <w:t> </w:t>
      </w:r>
      <w:r w:rsidRPr="00526EED">
        <w:rPr>
          <w:rFonts w:eastAsia="Calibri"/>
          <w:color w:val="303030"/>
          <w:sz w:val="24"/>
          <w:szCs w:val="24"/>
          <w:shd w:val="clear" w:color="auto" w:fill="FFFFFF"/>
        </w:rPr>
        <w:t>Знакомство с профессиями работников, занятых в легкой и пищевой промышленности. Анализ предложений работодателей на региональном рынке труда. Поиск информации о возможностях получения профессионального образования. Диагностика склонностей и качеств личности. Построение планов профессионального образования и трудоустройства.</w:t>
      </w:r>
    </w:p>
    <w:p w:rsidR="005A7609" w:rsidRPr="005A7609" w:rsidRDefault="005A7609" w:rsidP="00691FC7">
      <w:pPr>
        <w:shd w:val="clear" w:color="auto" w:fill="FFFFFF"/>
        <w:textAlignment w:val="baseline"/>
        <w:rPr>
          <w:rFonts w:eastAsia="Calibri"/>
          <w:iCs/>
          <w:sz w:val="24"/>
          <w:szCs w:val="24"/>
        </w:rPr>
      </w:pPr>
      <w:r>
        <w:rPr>
          <w:rFonts w:eastAsia="Calibri"/>
          <w:i/>
          <w:iCs/>
          <w:sz w:val="24"/>
          <w:szCs w:val="24"/>
        </w:rPr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 xml:space="preserve">работа №14 </w:t>
      </w:r>
      <w:r w:rsidRPr="005A7609">
        <w:rPr>
          <w:rFonts w:eastAsia="Calibri"/>
          <w:iCs/>
          <w:sz w:val="24"/>
          <w:szCs w:val="24"/>
        </w:rPr>
        <w:t>Определение уровня своей самооценки.</w:t>
      </w:r>
    </w:p>
    <w:p w:rsidR="00691FC7" w:rsidRDefault="005A7609" w:rsidP="00691FC7">
      <w:pPr>
        <w:shd w:val="clear" w:color="auto" w:fill="FFFFFF"/>
        <w:textAlignment w:val="baseline"/>
        <w:rPr>
          <w:rFonts w:eastAsia="Calibri"/>
          <w:iCs/>
          <w:sz w:val="24"/>
          <w:szCs w:val="24"/>
        </w:rPr>
      </w:pPr>
      <w:r>
        <w:rPr>
          <w:rFonts w:eastAsia="Calibri"/>
          <w:i/>
          <w:iCs/>
          <w:sz w:val="24"/>
          <w:szCs w:val="24"/>
        </w:rPr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>работа №</w:t>
      </w:r>
      <w:r w:rsidRPr="005A7609">
        <w:rPr>
          <w:rFonts w:eastAsia="Calibri"/>
          <w:iCs/>
          <w:sz w:val="24"/>
          <w:szCs w:val="24"/>
        </w:rPr>
        <w:t>15</w:t>
      </w:r>
      <w:r>
        <w:rPr>
          <w:rFonts w:eastAsia="Calibri"/>
          <w:iCs/>
          <w:sz w:val="24"/>
          <w:szCs w:val="24"/>
        </w:rPr>
        <w:t xml:space="preserve"> </w:t>
      </w:r>
      <w:r w:rsidRPr="005A7609">
        <w:rPr>
          <w:rFonts w:eastAsia="Calibri"/>
          <w:iCs/>
          <w:sz w:val="24"/>
          <w:szCs w:val="24"/>
        </w:rPr>
        <w:t>Определение своих склонностей.</w:t>
      </w:r>
    </w:p>
    <w:p w:rsidR="005A7609" w:rsidRPr="005A7609" w:rsidRDefault="005A7609" w:rsidP="00691FC7">
      <w:pPr>
        <w:shd w:val="clear" w:color="auto" w:fill="FFFFFF"/>
        <w:textAlignment w:val="baseline"/>
        <w:rPr>
          <w:rFonts w:eastAsia="Calibri"/>
          <w:iCs/>
          <w:sz w:val="24"/>
          <w:szCs w:val="24"/>
        </w:rPr>
      </w:pPr>
      <w:r>
        <w:rPr>
          <w:rFonts w:eastAsia="Calibri"/>
          <w:i/>
          <w:iCs/>
          <w:sz w:val="24"/>
          <w:szCs w:val="24"/>
        </w:rPr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 xml:space="preserve">работа №16 </w:t>
      </w:r>
      <w:r w:rsidRPr="005A7609">
        <w:rPr>
          <w:rFonts w:eastAsia="Calibri"/>
          <w:iCs/>
          <w:sz w:val="24"/>
          <w:szCs w:val="24"/>
        </w:rPr>
        <w:t>Анализ мотивов своего профессионального выбора.</w:t>
      </w:r>
    </w:p>
    <w:p w:rsidR="005A7609" w:rsidRPr="005A7609" w:rsidRDefault="005A7609" w:rsidP="00691FC7">
      <w:pPr>
        <w:shd w:val="clear" w:color="auto" w:fill="FFFFFF"/>
        <w:textAlignment w:val="baseline"/>
        <w:rPr>
          <w:rFonts w:eastAsia="Calibri"/>
          <w:color w:val="303030"/>
          <w:sz w:val="24"/>
          <w:szCs w:val="24"/>
          <w:shd w:val="clear" w:color="auto" w:fill="FFFFFF"/>
        </w:rPr>
      </w:pPr>
      <w:r>
        <w:rPr>
          <w:rFonts w:eastAsia="Calibri"/>
          <w:i/>
          <w:iCs/>
          <w:sz w:val="24"/>
          <w:szCs w:val="24"/>
        </w:rPr>
        <w:t>Лабораторно-практическая</w:t>
      </w:r>
      <w:r w:rsidRPr="00526EED"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i/>
          <w:iCs/>
          <w:sz w:val="24"/>
          <w:szCs w:val="24"/>
        </w:rPr>
        <w:t>работа №</w:t>
      </w:r>
      <w:r w:rsidRPr="005A7609">
        <w:rPr>
          <w:rFonts w:eastAsia="Calibri"/>
          <w:iCs/>
          <w:sz w:val="24"/>
          <w:szCs w:val="24"/>
        </w:rPr>
        <w:t>17</w:t>
      </w:r>
      <w:r>
        <w:rPr>
          <w:rFonts w:eastAsia="Calibri"/>
          <w:iCs/>
          <w:sz w:val="24"/>
          <w:szCs w:val="24"/>
        </w:rPr>
        <w:t xml:space="preserve"> </w:t>
      </w:r>
      <w:r w:rsidRPr="005A7609">
        <w:rPr>
          <w:rFonts w:eastAsia="Calibri"/>
          <w:iCs/>
          <w:sz w:val="24"/>
          <w:szCs w:val="24"/>
        </w:rPr>
        <w:t>Профессиональные пробы</w:t>
      </w:r>
      <w:r>
        <w:rPr>
          <w:rFonts w:eastAsia="Calibri"/>
          <w:i/>
          <w:iCs/>
          <w:sz w:val="24"/>
          <w:szCs w:val="24"/>
        </w:rPr>
        <w:t>.</w:t>
      </w:r>
    </w:p>
    <w:p w:rsidR="00691FC7" w:rsidRPr="00526EED" w:rsidRDefault="00691FC7" w:rsidP="00691FC7">
      <w:pPr>
        <w:jc w:val="both"/>
        <w:rPr>
          <w:rFonts w:eastAsia="Calibri"/>
          <w:b/>
          <w:sz w:val="24"/>
          <w:szCs w:val="24"/>
        </w:rPr>
      </w:pPr>
      <w:r w:rsidRPr="00526EED">
        <w:rPr>
          <w:rFonts w:eastAsia="Calibri"/>
          <w:b/>
          <w:sz w:val="24"/>
          <w:szCs w:val="24"/>
        </w:rPr>
        <w:t xml:space="preserve">Раздел «Технологии творческой и опытнической деятельности»  </w:t>
      </w:r>
      <w:r>
        <w:rPr>
          <w:rFonts w:eastAsia="Calibri"/>
          <w:b/>
          <w:sz w:val="24"/>
          <w:szCs w:val="24"/>
        </w:rPr>
        <w:t>-2</w:t>
      </w:r>
      <w:r w:rsidR="005A7609">
        <w:rPr>
          <w:rFonts w:eastAsia="Calibri"/>
          <w:b/>
          <w:sz w:val="24"/>
          <w:szCs w:val="24"/>
        </w:rPr>
        <w:t>ч.</w:t>
      </w:r>
    </w:p>
    <w:p w:rsidR="00691FC7" w:rsidRPr="000C668D" w:rsidRDefault="00691FC7" w:rsidP="000C668D">
      <w:pPr>
        <w:jc w:val="both"/>
        <w:rPr>
          <w:rFonts w:eastAsia="Calibri"/>
          <w:sz w:val="24"/>
          <w:szCs w:val="24"/>
        </w:rPr>
      </w:pPr>
      <w:r w:rsidRPr="005A7609">
        <w:rPr>
          <w:rFonts w:eastAsia="Calibri"/>
          <w:sz w:val="24"/>
          <w:szCs w:val="24"/>
        </w:rPr>
        <w:t>Творческий проект по разделу «</w:t>
      </w:r>
      <w:r w:rsidRPr="005A7609">
        <w:rPr>
          <w:rFonts w:eastAsia="Calibri"/>
          <w:bCs/>
          <w:sz w:val="24"/>
          <w:szCs w:val="24"/>
        </w:rPr>
        <w:t>Современное производство и профессиональное самоопределение</w:t>
      </w:r>
      <w:r w:rsidRPr="005A7609">
        <w:rPr>
          <w:rFonts w:eastAsia="Calibri"/>
          <w:sz w:val="24"/>
          <w:szCs w:val="24"/>
        </w:rPr>
        <w:t>».</w:t>
      </w:r>
      <w:r w:rsidR="000C668D">
        <w:rPr>
          <w:rFonts w:eastAsia="Calibri"/>
          <w:sz w:val="24"/>
          <w:szCs w:val="24"/>
        </w:rPr>
        <w:t xml:space="preserve"> </w:t>
      </w:r>
      <w:r w:rsidRPr="00A4365A">
        <w:rPr>
          <w:b/>
          <w:i/>
          <w:sz w:val="24"/>
          <w:szCs w:val="24"/>
        </w:rPr>
        <w:t>Творческий проект. «</w:t>
      </w:r>
      <w:r>
        <w:rPr>
          <w:b/>
          <w:i/>
          <w:sz w:val="24"/>
          <w:szCs w:val="24"/>
        </w:rPr>
        <w:t>Мой профессиональный выбор</w:t>
      </w:r>
      <w:r w:rsidRPr="00A4365A">
        <w:rPr>
          <w:b/>
          <w:i/>
          <w:sz w:val="24"/>
          <w:szCs w:val="24"/>
        </w:rPr>
        <w:t>»</w:t>
      </w:r>
      <w:r>
        <w:rPr>
          <w:sz w:val="24"/>
          <w:szCs w:val="24"/>
        </w:rPr>
        <w:t>-2</w:t>
      </w:r>
      <w:r w:rsidR="005A7609">
        <w:rPr>
          <w:sz w:val="24"/>
          <w:szCs w:val="24"/>
        </w:rPr>
        <w:t>ч.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Составление портфолио и разработка электронной презентации.</w:t>
      </w:r>
    </w:p>
    <w:p w:rsidR="00691FC7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Презентация и защита творческого проекта.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 w:rsidRPr="00526EED">
        <w:rPr>
          <w:rFonts w:eastAsia="Calibri"/>
          <w:b/>
          <w:bCs/>
          <w:sz w:val="24"/>
          <w:szCs w:val="24"/>
        </w:rPr>
        <w:t xml:space="preserve">Раздел </w:t>
      </w:r>
      <w:r w:rsidR="005A7609">
        <w:rPr>
          <w:rFonts w:eastAsia="Calibri"/>
          <w:b/>
          <w:bCs/>
          <w:sz w:val="24"/>
          <w:szCs w:val="24"/>
        </w:rPr>
        <w:t xml:space="preserve">5 </w:t>
      </w:r>
      <w:r w:rsidRPr="00526EED">
        <w:rPr>
          <w:rFonts w:eastAsia="Calibri"/>
          <w:b/>
          <w:bCs/>
          <w:sz w:val="24"/>
          <w:szCs w:val="24"/>
        </w:rPr>
        <w:t>«Технологии творческой и</w:t>
      </w:r>
      <w:r>
        <w:rPr>
          <w:rFonts w:eastAsia="Calibri"/>
          <w:b/>
          <w:bCs/>
          <w:sz w:val="24"/>
          <w:szCs w:val="24"/>
        </w:rPr>
        <w:t xml:space="preserve"> опытнической деятельности»  (</w:t>
      </w:r>
      <w:r w:rsidRPr="00526EED">
        <w:rPr>
          <w:rFonts w:eastAsia="Calibri"/>
          <w:b/>
          <w:bCs/>
          <w:sz w:val="24"/>
          <w:szCs w:val="24"/>
        </w:rPr>
        <w:t>8 ч)</w:t>
      </w:r>
    </w:p>
    <w:p w:rsidR="00691FC7" w:rsidRPr="00526EED" w:rsidRDefault="00691FC7" w:rsidP="00691FC7">
      <w:pPr>
        <w:jc w:val="both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Тема</w:t>
      </w:r>
      <w:r w:rsidRPr="00526EED">
        <w:rPr>
          <w:rFonts w:eastAsia="Calibri"/>
          <w:b/>
          <w:bCs/>
          <w:sz w:val="24"/>
          <w:szCs w:val="24"/>
        </w:rPr>
        <w:t xml:space="preserve">. Исследовательская и созидательная деятельность  </w:t>
      </w:r>
      <w:r>
        <w:rPr>
          <w:rFonts w:eastAsia="Calibri"/>
          <w:b/>
          <w:bCs/>
          <w:sz w:val="24"/>
          <w:szCs w:val="24"/>
        </w:rPr>
        <w:t>(8 ч.)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i/>
          <w:iCs/>
          <w:sz w:val="24"/>
          <w:szCs w:val="24"/>
        </w:rPr>
        <w:t>Теоретические сведения.</w:t>
      </w:r>
      <w:r w:rsidRPr="00526EED">
        <w:rPr>
          <w:rFonts w:eastAsia="Calibri"/>
          <w:sz w:val="24"/>
          <w:szCs w:val="24"/>
        </w:rPr>
        <w:t xml:space="preserve"> Проектирование как сфера профессиональной деятельности. Последовательность проектирования. Банк идей. Реализация проекта. Оценка проекта.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Обоснование темы творческого проекта. Поиск и изучение информации по проблеме, формирование базы данных.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>Разработка нескольких вариантов решения проблемы, выбор лучшего варианта и подготовка необходимой документации с использованием ПК.</w:t>
      </w:r>
    </w:p>
    <w:p w:rsidR="00691FC7" w:rsidRPr="00526EED" w:rsidRDefault="00691FC7" w:rsidP="00691FC7">
      <w:pPr>
        <w:jc w:val="both"/>
        <w:rPr>
          <w:rFonts w:eastAsia="Calibri"/>
          <w:sz w:val="24"/>
          <w:szCs w:val="24"/>
        </w:rPr>
      </w:pPr>
      <w:r w:rsidRPr="00526EED">
        <w:rPr>
          <w:rFonts w:eastAsia="Calibri"/>
          <w:sz w:val="24"/>
          <w:szCs w:val="24"/>
        </w:rPr>
        <w:t xml:space="preserve">Выполнение проекта и анализ результатов работы. Оформление пояснительной записки и проведение презентации </w:t>
      </w:r>
      <w:r w:rsidRPr="00526EED">
        <w:rPr>
          <w:rFonts w:eastAsia="Calibri"/>
          <w:iCs/>
          <w:sz w:val="24"/>
          <w:szCs w:val="24"/>
        </w:rPr>
        <w:t>Варианты творческих проектов:</w:t>
      </w:r>
      <w:r w:rsidRPr="009F3F04">
        <w:rPr>
          <w:b/>
          <w:i/>
          <w:sz w:val="24"/>
          <w:szCs w:val="24"/>
        </w:rPr>
        <w:t xml:space="preserve"> </w:t>
      </w:r>
      <w:r w:rsidRPr="009F3F04">
        <w:rPr>
          <w:sz w:val="24"/>
          <w:szCs w:val="24"/>
        </w:rPr>
        <w:t>«Разработка плаката по электробезопасности»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-</w:t>
      </w:r>
      <w:r w:rsidRPr="00526EED">
        <w:rPr>
          <w:rFonts w:eastAsia="Calibri"/>
          <w:sz w:val="24"/>
          <w:szCs w:val="24"/>
        </w:rPr>
        <w:t xml:space="preserve"> «Семейный бюджет», «Дом будущего», «Мой профессиональный выбор» и др.</w:t>
      </w:r>
    </w:p>
    <w:p w:rsidR="0024474F" w:rsidRDefault="0024474F" w:rsidP="0024474F">
      <w:pPr>
        <w:spacing w:line="240" w:lineRule="atLeast"/>
        <w:rPr>
          <w:rFonts w:eastAsia="Calibri"/>
          <w:b/>
          <w:sz w:val="26"/>
          <w:szCs w:val="26"/>
        </w:rPr>
      </w:pPr>
    </w:p>
    <w:p w:rsidR="0024474F" w:rsidRDefault="0024474F" w:rsidP="0024474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24474F" w:rsidRDefault="0024474F" w:rsidP="0024474F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t>4. Тематическое планирование</w:t>
      </w:r>
    </w:p>
    <w:p w:rsidR="00691FC7" w:rsidRPr="00A446C9" w:rsidRDefault="00691FC7" w:rsidP="00691FC7">
      <w:pPr>
        <w:spacing w:line="259" w:lineRule="auto"/>
        <w:rPr>
          <w:rFonts w:ascii="Calibri" w:eastAsia="Calibri" w:hAnsi="Calibri"/>
          <w:sz w:val="24"/>
          <w:szCs w:val="24"/>
        </w:rPr>
      </w:pPr>
    </w:p>
    <w:p w:rsidR="0024474F" w:rsidRPr="0008635E" w:rsidRDefault="0024474F" w:rsidP="00691FC7">
      <w:pPr>
        <w:spacing w:line="240" w:lineRule="atLeast"/>
        <w:rPr>
          <w:rFonts w:eastAsia="Calibri"/>
          <w:b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1"/>
        <w:gridCol w:w="3371"/>
        <w:gridCol w:w="1559"/>
        <w:gridCol w:w="2297"/>
        <w:gridCol w:w="2097"/>
      </w:tblGrid>
      <w:tr w:rsidR="0024474F" w:rsidRPr="002810E8" w:rsidTr="00293BFA">
        <w:trPr>
          <w:trHeight w:val="362"/>
        </w:trPr>
        <w:tc>
          <w:tcPr>
            <w:tcW w:w="741" w:type="dxa"/>
            <w:shd w:val="clear" w:color="auto" w:fill="auto"/>
          </w:tcPr>
          <w:p w:rsidR="0024474F" w:rsidRPr="002810E8" w:rsidRDefault="0024474F" w:rsidP="002447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п\</w:t>
            </w:r>
            <w:proofErr w:type="gramStart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п</w:t>
            </w:r>
            <w:proofErr w:type="gramEnd"/>
          </w:p>
        </w:tc>
        <w:tc>
          <w:tcPr>
            <w:tcW w:w="3371" w:type="dxa"/>
            <w:shd w:val="clear" w:color="auto" w:fill="auto"/>
          </w:tcPr>
          <w:p w:rsidR="0024474F" w:rsidRPr="002810E8" w:rsidRDefault="0024474F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Наименование  раздела, темы</w:t>
            </w:r>
          </w:p>
        </w:tc>
        <w:tc>
          <w:tcPr>
            <w:tcW w:w="1559" w:type="dxa"/>
            <w:shd w:val="clear" w:color="auto" w:fill="auto"/>
          </w:tcPr>
          <w:p w:rsidR="0024474F" w:rsidRPr="002810E8" w:rsidRDefault="0024474F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297" w:type="dxa"/>
          </w:tcPr>
          <w:p w:rsidR="0024474F" w:rsidRPr="002810E8" w:rsidRDefault="0024474F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097" w:type="dxa"/>
          </w:tcPr>
          <w:p w:rsidR="0024474F" w:rsidRPr="002810E8" w:rsidRDefault="0024474F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контрольных работ  (итоговых тестов)</w:t>
            </w:r>
          </w:p>
        </w:tc>
      </w:tr>
      <w:tr w:rsidR="003A74DA" w:rsidRPr="002810E8" w:rsidTr="00293BFA">
        <w:trPr>
          <w:trHeight w:val="362"/>
        </w:trPr>
        <w:tc>
          <w:tcPr>
            <w:tcW w:w="741" w:type="dxa"/>
            <w:shd w:val="clear" w:color="auto" w:fill="auto"/>
          </w:tcPr>
          <w:p w:rsidR="003A74DA" w:rsidRPr="003A74DA" w:rsidRDefault="003A74DA" w:rsidP="003A74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A74DA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3A74DA" w:rsidRPr="003A74DA" w:rsidRDefault="003A74DA" w:rsidP="00742F45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b/>
                <w:sz w:val="24"/>
                <w:szCs w:val="24"/>
              </w:rPr>
              <w:t xml:space="preserve">Раздел 1. «Семейная экономика»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74DA" w:rsidRPr="003A74DA" w:rsidRDefault="003A74DA" w:rsidP="00742F45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3A74DA" w:rsidRPr="003A74DA" w:rsidRDefault="003A74DA" w:rsidP="00742F45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097" w:type="dxa"/>
          </w:tcPr>
          <w:p w:rsidR="003A74DA" w:rsidRPr="002810E8" w:rsidRDefault="003A74DA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691FC7" w:rsidRPr="002810E8" w:rsidTr="00293BFA">
        <w:trPr>
          <w:trHeight w:val="162"/>
        </w:trPr>
        <w:tc>
          <w:tcPr>
            <w:tcW w:w="741" w:type="dxa"/>
            <w:shd w:val="clear" w:color="auto" w:fill="auto"/>
          </w:tcPr>
          <w:p w:rsidR="00691FC7" w:rsidRPr="003A74DA" w:rsidRDefault="003A74DA" w:rsidP="003A74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A74DA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691FC7" w:rsidRPr="003A74DA" w:rsidRDefault="003A74DA" w:rsidP="00742F45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b/>
                <w:bCs/>
                <w:sz w:val="24"/>
                <w:szCs w:val="24"/>
              </w:rPr>
              <w:t>Раздел 2</w:t>
            </w:r>
            <w:r w:rsidR="00691FC7" w:rsidRPr="003A74DA">
              <w:rPr>
                <w:rFonts w:eastAsia="Calibri"/>
                <w:b/>
                <w:bCs/>
                <w:sz w:val="24"/>
                <w:szCs w:val="24"/>
              </w:rPr>
              <w:t>. «Технологии домашнего хозяйства»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1FC7" w:rsidRPr="003A74DA" w:rsidRDefault="00691FC7" w:rsidP="00691FC7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97" w:type="dxa"/>
            <w:vAlign w:val="center"/>
          </w:tcPr>
          <w:p w:rsidR="00691FC7" w:rsidRPr="003A74DA" w:rsidRDefault="000C668D" w:rsidP="00691FC7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:rsidR="00691FC7" w:rsidRPr="002810E8" w:rsidRDefault="00691FC7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691FC7" w:rsidRPr="002810E8" w:rsidTr="00293BFA">
        <w:tc>
          <w:tcPr>
            <w:tcW w:w="741" w:type="dxa"/>
            <w:shd w:val="clear" w:color="auto" w:fill="auto"/>
          </w:tcPr>
          <w:p w:rsidR="00691FC7" w:rsidRPr="003A74DA" w:rsidRDefault="003A74DA" w:rsidP="003A74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A74DA"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691FC7" w:rsidRPr="003A74DA" w:rsidRDefault="00691FC7" w:rsidP="00742F45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Раздел 2. «Электротехника»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1FC7" w:rsidRPr="00EA0311" w:rsidRDefault="00EA0311" w:rsidP="00691FC7">
            <w:pPr>
              <w:spacing w:line="259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2297" w:type="dxa"/>
            <w:vAlign w:val="center"/>
          </w:tcPr>
          <w:p w:rsidR="00691FC7" w:rsidRPr="003A74DA" w:rsidRDefault="000C668D" w:rsidP="003A74DA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  <w:p w:rsidR="00691FC7" w:rsidRPr="003A74DA" w:rsidRDefault="00691FC7" w:rsidP="003A74DA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97" w:type="dxa"/>
          </w:tcPr>
          <w:p w:rsidR="00691FC7" w:rsidRPr="002810E8" w:rsidRDefault="00691FC7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691FC7" w:rsidRPr="002810E8" w:rsidTr="00293BFA">
        <w:tc>
          <w:tcPr>
            <w:tcW w:w="741" w:type="dxa"/>
            <w:shd w:val="clear" w:color="auto" w:fill="auto"/>
          </w:tcPr>
          <w:p w:rsidR="00691FC7" w:rsidRPr="003A74DA" w:rsidRDefault="00691FC7" w:rsidP="003A74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A74DA"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691FC7" w:rsidRPr="003A74DA" w:rsidRDefault="00691FC7" w:rsidP="00742F45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b/>
                <w:bCs/>
                <w:sz w:val="24"/>
                <w:szCs w:val="24"/>
              </w:rPr>
              <w:t>Раздел 4. «Современное производство и профессиональное самоопределение»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1FC7" w:rsidRPr="003A74DA" w:rsidRDefault="00691FC7" w:rsidP="00691FC7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97" w:type="dxa"/>
            <w:vAlign w:val="center"/>
          </w:tcPr>
          <w:p w:rsidR="00691FC7" w:rsidRPr="003A74DA" w:rsidRDefault="000C668D" w:rsidP="00691FC7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:rsidR="00691FC7" w:rsidRPr="002810E8" w:rsidRDefault="00691FC7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691FC7" w:rsidRPr="002810E8" w:rsidTr="00293BFA">
        <w:tc>
          <w:tcPr>
            <w:tcW w:w="741" w:type="dxa"/>
            <w:shd w:val="clear" w:color="auto" w:fill="auto"/>
          </w:tcPr>
          <w:p w:rsidR="00691FC7" w:rsidRPr="003A74DA" w:rsidRDefault="00691FC7" w:rsidP="003A74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A74DA"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691FC7" w:rsidRPr="003A74DA" w:rsidRDefault="00691FC7" w:rsidP="00742F45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b/>
                <w:bCs/>
                <w:sz w:val="24"/>
                <w:szCs w:val="24"/>
              </w:rPr>
              <w:t xml:space="preserve">Раздел 5. «Технологии творческой и опытнической деятельности»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1FC7" w:rsidRPr="003A74DA" w:rsidRDefault="00691FC7" w:rsidP="00691FC7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3A74DA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97" w:type="dxa"/>
            <w:vAlign w:val="center"/>
          </w:tcPr>
          <w:p w:rsidR="00691FC7" w:rsidRPr="003A74DA" w:rsidRDefault="000C668D" w:rsidP="00691FC7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097" w:type="dxa"/>
          </w:tcPr>
          <w:p w:rsidR="00691FC7" w:rsidRPr="002810E8" w:rsidRDefault="00691FC7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A0311" w:rsidRPr="002810E8" w:rsidTr="00293BFA">
        <w:tc>
          <w:tcPr>
            <w:tcW w:w="741" w:type="dxa"/>
            <w:shd w:val="clear" w:color="auto" w:fill="auto"/>
          </w:tcPr>
          <w:p w:rsidR="00EA0311" w:rsidRPr="00EA0311" w:rsidRDefault="00EA0311" w:rsidP="003A74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EA0311" w:rsidRPr="003A74DA" w:rsidRDefault="00EA0311" w:rsidP="00742F45">
            <w:pPr>
              <w:spacing w:line="259" w:lineRule="auto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Резерв.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311" w:rsidRPr="003A74DA" w:rsidRDefault="00EA0311" w:rsidP="00691FC7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97" w:type="dxa"/>
            <w:vAlign w:val="center"/>
          </w:tcPr>
          <w:p w:rsidR="00EA0311" w:rsidRDefault="00EA0311" w:rsidP="00691FC7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97" w:type="dxa"/>
          </w:tcPr>
          <w:p w:rsidR="00EA0311" w:rsidRPr="002810E8" w:rsidRDefault="00EA0311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24474F" w:rsidRPr="002810E8" w:rsidTr="00293BFA">
        <w:trPr>
          <w:trHeight w:val="292"/>
        </w:trPr>
        <w:tc>
          <w:tcPr>
            <w:tcW w:w="741" w:type="dxa"/>
            <w:shd w:val="clear" w:color="auto" w:fill="auto"/>
          </w:tcPr>
          <w:p w:rsidR="0024474F" w:rsidRPr="003A74DA" w:rsidRDefault="0024474F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71" w:type="dxa"/>
            <w:shd w:val="clear" w:color="auto" w:fill="auto"/>
          </w:tcPr>
          <w:p w:rsidR="0024474F" w:rsidRPr="003A74DA" w:rsidRDefault="0024474F" w:rsidP="002447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A74DA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</w:tcPr>
          <w:p w:rsidR="0024474F" w:rsidRPr="003A74DA" w:rsidRDefault="00691FC7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A74DA">
              <w:rPr>
                <w:rFonts w:eastAsia="Calibri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297" w:type="dxa"/>
          </w:tcPr>
          <w:p w:rsidR="0024474F" w:rsidRPr="003A74DA" w:rsidRDefault="000C668D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097" w:type="dxa"/>
          </w:tcPr>
          <w:p w:rsidR="0024474F" w:rsidRPr="002810E8" w:rsidRDefault="0024474F" w:rsidP="002447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24474F" w:rsidRDefault="0024474F" w:rsidP="0024474F">
      <w:pPr>
        <w:rPr>
          <w:sz w:val="26"/>
          <w:szCs w:val="26"/>
        </w:rPr>
      </w:pPr>
    </w:p>
    <w:p w:rsidR="0024474F" w:rsidRDefault="0024474F" w:rsidP="0024474F">
      <w:pPr>
        <w:rPr>
          <w:sz w:val="26"/>
          <w:szCs w:val="26"/>
        </w:rPr>
      </w:pPr>
    </w:p>
    <w:p w:rsidR="0024474F" w:rsidRDefault="0024474F" w:rsidP="0024474F">
      <w:pPr>
        <w:rPr>
          <w:sz w:val="26"/>
          <w:szCs w:val="26"/>
        </w:rPr>
      </w:pPr>
    </w:p>
    <w:p w:rsidR="00691FC7" w:rsidRDefault="00691FC7" w:rsidP="0024474F">
      <w:pPr>
        <w:rPr>
          <w:sz w:val="26"/>
          <w:szCs w:val="26"/>
        </w:rPr>
      </w:pPr>
    </w:p>
    <w:p w:rsidR="0024474F" w:rsidRDefault="0024474F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0C668D" w:rsidRDefault="000C668D" w:rsidP="0024474F">
      <w:pPr>
        <w:rPr>
          <w:sz w:val="26"/>
          <w:szCs w:val="26"/>
        </w:rPr>
      </w:pPr>
    </w:p>
    <w:p w:rsidR="00BC6A9D" w:rsidRDefault="00BC6A9D" w:rsidP="0024474F">
      <w:pPr>
        <w:rPr>
          <w:sz w:val="26"/>
          <w:szCs w:val="26"/>
        </w:rPr>
      </w:pPr>
    </w:p>
    <w:p w:rsidR="0024474F" w:rsidRPr="002810E8" w:rsidRDefault="0024474F" w:rsidP="00BC6A9D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t>Приложение 1</w:t>
      </w:r>
    </w:p>
    <w:p w:rsidR="0024474F" w:rsidRDefault="0024474F" w:rsidP="00BC6A9D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 xml:space="preserve">Календарно-тематическое планирование учебного предмета </w:t>
      </w:r>
      <w:r>
        <w:rPr>
          <w:b/>
          <w:sz w:val="26"/>
          <w:szCs w:val="26"/>
        </w:rPr>
        <w:t>«Т</w:t>
      </w:r>
      <w:r w:rsidRPr="00D832A4">
        <w:rPr>
          <w:b/>
          <w:sz w:val="26"/>
          <w:szCs w:val="26"/>
        </w:rPr>
        <w:t>ехнология</w:t>
      </w:r>
      <w:r w:rsidRPr="002810E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                                                                </w:t>
      </w:r>
      <w:r w:rsidRPr="002810E8">
        <w:rPr>
          <w:b/>
          <w:sz w:val="26"/>
          <w:szCs w:val="26"/>
        </w:rPr>
        <w:t xml:space="preserve"> </w:t>
      </w:r>
      <w:r w:rsidR="00FE35BB">
        <w:rPr>
          <w:b/>
          <w:sz w:val="26"/>
          <w:szCs w:val="26"/>
          <w:u w:val="single"/>
        </w:rPr>
        <w:t>8</w:t>
      </w:r>
      <w:r>
        <w:rPr>
          <w:b/>
          <w:sz w:val="26"/>
          <w:szCs w:val="26"/>
          <w:u w:val="single"/>
        </w:rPr>
        <w:t xml:space="preserve"> </w:t>
      </w:r>
      <w:r w:rsidRPr="002810E8">
        <w:rPr>
          <w:b/>
          <w:sz w:val="26"/>
          <w:szCs w:val="26"/>
        </w:rPr>
        <w:t xml:space="preserve"> класс</w:t>
      </w:r>
    </w:p>
    <w:p w:rsidR="0024474F" w:rsidRDefault="0024474F" w:rsidP="0024474F">
      <w:pPr>
        <w:jc w:val="center"/>
        <w:rPr>
          <w:b/>
          <w:sz w:val="26"/>
          <w:szCs w:val="26"/>
        </w:rPr>
      </w:pPr>
    </w:p>
    <w:tbl>
      <w:tblPr>
        <w:tblStyle w:val="a4"/>
        <w:tblW w:w="9923" w:type="dxa"/>
        <w:tblInd w:w="108" w:type="dxa"/>
        <w:tblLayout w:type="fixed"/>
        <w:tblLook w:val="01E0"/>
      </w:tblPr>
      <w:tblGrid>
        <w:gridCol w:w="1179"/>
        <w:gridCol w:w="1377"/>
        <w:gridCol w:w="1451"/>
        <w:gridCol w:w="4328"/>
        <w:gridCol w:w="1588"/>
      </w:tblGrid>
      <w:tr w:rsidR="0024474F" w:rsidRPr="007E6639" w:rsidTr="0024474F">
        <w:trPr>
          <w:trHeight w:val="309"/>
        </w:trPr>
        <w:tc>
          <w:tcPr>
            <w:tcW w:w="1179" w:type="dxa"/>
            <w:vMerge w:val="restart"/>
            <w:vAlign w:val="center"/>
          </w:tcPr>
          <w:p w:rsidR="0024474F" w:rsidRPr="007E6639" w:rsidRDefault="0024474F" w:rsidP="0024474F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:rsidR="0024474F" w:rsidRPr="007E6639" w:rsidRDefault="0024474F" w:rsidP="0024474F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:rsidR="0024474F" w:rsidRPr="007E6639" w:rsidRDefault="0024474F" w:rsidP="0024474F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Тема урока</w:t>
            </w:r>
          </w:p>
        </w:tc>
        <w:tc>
          <w:tcPr>
            <w:tcW w:w="1588" w:type="dxa"/>
            <w:vMerge w:val="restart"/>
            <w:vAlign w:val="center"/>
          </w:tcPr>
          <w:p w:rsidR="0024474F" w:rsidRPr="007E6639" w:rsidRDefault="0024474F" w:rsidP="0024474F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Количество часов</w:t>
            </w:r>
          </w:p>
        </w:tc>
      </w:tr>
      <w:tr w:rsidR="0024474F" w:rsidRPr="007E6639" w:rsidTr="0024474F">
        <w:trPr>
          <w:trHeight w:val="309"/>
        </w:trPr>
        <w:tc>
          <w:tcPr>
            <w:tcW w:w="1179" w:type="dxa"/>
            <w:vMerge/>
            <w:vAlign w:val="center"/>
          </w:tcPr>
          <w:p w:rsidR="0024474F" w:rsidRPr="007E6639" w:rsidRDefault="0024474F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24474F" w:rsidRPr="007E6639" w:rsidRDefault="0024474F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:rsidR="0024474F" w:rsidRPr="007E6639" w:rsidRDefault="0024474F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:rsidR="0024474F" w:rsidRPr="007E6639" w:rsidRDefault="0024474F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88" w:type="dxa"/>
            <w:vMerge/>
            <w:vAlign w:val="center"/>
          </w:tcPr>
          <w:p w:rsidR="0024474F" w:rsidRPr="007E6639" w:rsidRDefault="0024474F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FE35BB" w:rsidRPr="007E6639" w:rsidTr="00742F45">
        <w:trPr>
          <w:trHeight w:val="309"/>
        </w:trPr>
        <w:tc>
          <w:tcPr>
            <w:tcW w:w="9923" w:type="dxa"/>
            <w:gridSpan w:val="5"/>
          </w:tcPr>
          <w:p w:rsidR="00FE35BB" w:rsidRPr="00136DC3" w:rsidRDefault="00FE35BB" w:rsidP="00FE35B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6EED">
              <w:rPr>
                <w:rFonts w:eastAsia="Calibri"/>
                <w:b/>
                <w:sz w:val="24"/>
                <w:szCs w:val="24"/>
              </w:rPr>
              <w:t>Раздел</w:t>
            </w:r>
            <w:r w:rsidR="00BC6A9D">
              <w:rPr>
                <w:rFonts w:eastAsia="Calibri"/>
                <w:b/>
                <w:sz w:val="24"/>
                <w:szCs w:val="24"/>
              </w:rPr>
              <w:t xml:space="preserve"> 1</w:t>
            </w:r>
            <w:r w:rsidRPr="00526EED">
              <w:rPr>
                <w:rFonts w:eastAsia="Calibri"/>
                <w:b/>
                <w:sz w:val="24"/>
                <w:szCs w:val="24"/>
              </w:rPr>
              <w:t xml:space="preserve"> «Семейная экономика» 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(6 </w:t>
            </w:r>
            <w:r w:rsidRPr="00526EED">
              <w:rPr>
                <w:rFonts w:eastAsia="Calibri"/>
                <w:b/>
                <w:bCs/>
                <w:sz w:val="24"/>
                <w:szCs w:val="24"/>
              </w:rPr>
              <w:t>ч)</w:t>
            </w:r>
          </w:p>
        </w:tc>
      </w:tr>
      <w:tr w:rsidR="00FE35BB" w:rsidRPr="007E6639" w:rsidTr="00742F45">
        <w:trPr>
          <w:trHeight w:val="309"/>
        </w:trPr>
        <w:tc>
          <w:tcPr>
            <w:tcW w:w="9923" w:type="dxa"/>
            <w:gridSpan w:val="5"/>
            <w:vAlign w:val="center"/>
          </w:tcPr>
          <w:p w:rsidR="00FE35BB" w:rsidRPr="00FE35BB" w:rsidRDefault="00FE35BB" w:rsidP="00FE35BB">
            <w:pPr>
              <w:spacing w:line="259" w:lineRule="auto"/>
              <w:jc w:val="center"/>
              <w:rPr>
                <w:rFonts w:eastAsia="Calibri"/>
                <w:iCs/>
                <w:sz w:val="24"/>
                <w:szCs w:val="24"/>
                <w:lang w:eastAsia="zh-CN"/>
              </w:rPr>
            </w:pPr>
            <w:r w:rsidRPr="00FE35BB">
              <w:rPr>
                <w:rFonts w:eastAsia="Calibri"/>
                <w:sz w:val="24"/>
                <w:szCs w:val="24"/>
              </w:rPr>
              <w:t xml:space="preserve">Тема. </w:t>
            </w:r>
            <w:r w:rsidRPr="00FE35BB">
              <w:rPr>
                <w:rFonts w:eastAsia="Calibri"/>
                <w:iCs/>
                <w:sz w:val="24"/>
                <w:szCs w:val="24"/>
                <w:lang w:eastAsia="zh-CN"/>
              </w:rPr>
              <w:t>Бюджет семьи.</w:t>
            </w:r>
            <w:r>
              <w:rPr>
                <w:rFonts w:eastAsia="Calibri"/>
                <w:iCs/>
                <w:sz w:val="24"/>
                <w:szCs w:val="24"/>
                <w:lang w:eastAsia="zh-CN"/>
              </w:rPr>
              <w:t>-6ч.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FE35B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1/1</w:t>
            </w:r>
          </w:p>
        </w:tc>
        <w:tc>
          <w:tcPr>
            <w:tcW w:w="1377" w:type="dxa"/>
            <w:vAlign w:val="center"/>
          </w:tcPr>
          <w:p w:rsidR="00FE35BB" w:rsidRPr="00EA0311" w:rsidRDefault="00FE35BB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FE35BB" w:rsidRDefault="00FE35BB" w:rsidP="00742F45">
            <w:pPr>
              <w:spacing w:line="259" w:lineRule="auto"/>
              <w:rPr>
                <w:rFonts w:eastAsia="Calibri" w:cstheme="minorHAnsi"/>
                <w:sz w:val="24"/>
                <w:szCs w:val="24"/>
              </w:rPr>
            </w:pPr>
            <w:r w:rsidRPr="00FE35BB">
              <w:rPr>
                <w:rFonts w:eastAsia="Calibri" w:cstheme="minorHAnsi"/>
                <w:sz w:val="24"/>
                <w:szCs w:val="24"/>
              </w:rPr>
              <w:t xml:space="preserve">Способы выявления потребности  семьи. </w:t>
            </w:r>
          </w:p>
        </w:tc>
        <w:tc>
          <w:tcPr>
            <w:tcW w:w="1588" w:type="dxa"/>
          </w:tcPr>
          <w:p w:rsidR="00FE35BB" w:rsidRPr="000A30A0" w:rsidRDefault="00FE35BB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FE35BB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2-3/2</w:t>
            </w:r>
            <w:r w:rsidR="00BC6A9D">
              <w:rPr>
                <w:sz w:val="26"/>
                <w:szCs w:val="26"/>
              </w:rPr>
              <w:t>-3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FE35BB" w:rsidRDefault="00FE35BB" w:rsidP="00742F45">
            <w:pPr>
              <w:spacing w:line="259" w:lineRule="auto"/>
              <w:rPr>
                <w:rFonts w:eastAsia="Calibri" w:cstheme="minorHAnsi"/>
                <w:sz w:val="24"/>
                <w:szCs w:val="24"/>
              </w:rPr>
            </w:pPr>
            <w:r w:rsidRPr="00FE35BB">
              <w:rPr>
                <w:rFonts w:eastAsia="Calibri" w:cstheme="minorHAnsi"/>
                <w:sz w:val="24"/>
                <w:szCs w:val="24"/>
              </w:rPr>
              <w:t xml:space="preserve">Технология  построения семейного бюджета. </w:t>
            </w:r>
          </w:p>
        </w:tc>
        <w:tc>
          <w:tcPr>
            <w:tcW w:w="1588" w:type="dxa"/>
          </w:tcPr>
          <w:p w:rsidR="00FE35BB" w:rsidRDefault="00FE35BB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FE35B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4-5/</w:t>
            </w:r>
            <w:r w:rsidR="00BC6A9D">
              <w:rPr>
                <w:sz w:val="26"/>
                <w:szCs w:val="26"/>
              </w:rPr>
              <w:t>4-5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  <w:vAlign w:val="center"/>
          </w:tcPr>
          <w:p w:rsidR="00FE35BB" w:rsidRPr="00FE35BB" w:rsidRDefault="00FE35BB" w:rsidP="00FE35BB">
            <w:pPr>
              <w:spacing w:line="259" w:lineRule="auto"/>
              <w:rPr>
                <w:rFonts w:eastAsia="Calibri" w:cstheme="minorHAnsi"/>
                <w:sz w:val="24"/>
                <w:szCs w:val="24"/>
              </w:rPr>
            </w:pPr>
            <w:r w:rsidRPr="00FE35BB">
              <w:rPr>
                <w:rFonts w:eastAsia="Calibri" w:cstheme="minorHAnsi"/>
                <w:sz w:val="24"/>
                <w:szCs w:val="24"/>
              </w:rPr>
              <w:t>Технология совершения покупок.</w:t>
            </w:r>
          </w:p>
          <w:p w:rsidR="00FE35BB" w:rsidRPr="00FE35BB" w:rsidRDefault="00FE35BB" w:rsidP="0024474F">
            <w:pPr>
              <w:spacing w:line="259" w:lineRule="auto"/>
              <w:rPr>
                <w:rFonts w:eastAsia="Calibri" w:cstheme="minorHAnsi"/>
                <w:sz w:val="24"/>
                <w:szCs w:val="24"/>
              </w:rPr>
            </w:pPr>
            <w:r w:rsidRPr="00FE35BB">
              <w:rPr>
                <w:rFonts w:eastAsia="Calibri" w:cstheme="minorHAnsi"/>
                <w:sz w:val="24"/>
                <w:szCs w:val="24"/>
              </w:rPr>
              <w:t>Способы защиты прав потребителей.</w:t>
            </w:r>
          </w:p>
        </w:tc>
        <w:tc>
          <w:tcPr>
            <w:tcW w:w="1588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FE35B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</w:t>
            </w:r>
            <w:r w:rsidR="00BC6A9D"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  <w:vAlign w:val="center"/>
          </w:tcPr>
          <w:p w:rsidR="00FE35BB" w:rsidRPr="00EA0311" w:rsidRDefault="00FE35BB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  <w:vAlign w:val="center"/>
          </w:tcPr>
          <w:p w:rsidR="00FE35BB" w:rsidRPr="00FE35BB" w:rsidRDefault="00FE35BB" w:rsidP="0024474F">
            <w:pPr>
              <w:spacing w:line="259" w:lineRule="auto"/>
              <w:rPr>
                <w:rFonts w:eastAsia="Calibri" w:cstheme="minorHAnsi"/>
                <w:sz w:val="24"/>
                <w:szCs w:val="24"/>
              </w:rPr>
            </w:pPr>
            <w:r w:rsidRPr="00FE35BB">
              <w:rPr>
                <w:rFonts w:eastAsia="Calibri" w:cstheme="minorHAnsi"/>
                <w:sz w:val="24"/>
                <w:szCs w:val="24"/>
              </w:rPr>
              <w:t>Технология ведения бизнеса.</w:t>
            </w:r>
          </w:p>
        </w:tc>
        <w:tc>
          <w:tcPr>
            <w:tcW w:w="1588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F1C9D" w:rsidRPr="007E6639" w:rsidTr="00EA0311">
        <w:trPr>
          <w:trHeight w:val="309"/>
        </w:trPr>
        <w:tc>
          <w:tcPr>
            <w:tcW w:w="9923" w:type="dxa"/>
            <w:gridSpan w:val="5"/>
            <w:vAlign w:val="center"/>
          </w:tcPr>
          <w:p w:rsidR="00AF1C9D" w:rsidRDefault="00AF1C9D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26EED">
              <w:rPr>
                <w:rFonts w:eastAsia="Calibri"/>
                <w:b/>
                <w:bCs/>
                <w:sz w:val="24"/>
                <w:szCs w:val="24"/>
              </w:rPr>
              <w:t>Раздел «Технологии творческой и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опытнической деятельности»  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FE35B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7-8/</w:t>
            </w:r>
            <w:r w:rsidR="00BC6A9D">
              <w:rPr>
                <w:sz w:val="26"/>
                <w:szCs w:val="26"/>
              </w:rPr>
              <w:t>1-2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4E4D78" w:rsidRDefault="00FE35BB" w:rsidP="00742F45">
            <w:pPr>
              <w:spacing w:line="259" w:lineRule="auto"/>
              <w:rPr>
                <w:rFonts w:eastAsia="Calibri"/>
                <w:b/>
                <w:i/>
                <w:iCs/>
                <w:sz w:val="24"/>
                <w:szCs w:val="24"/>
                <w:lang w:eastAsia="zh-CN"/>
              </w:rPr>
            </w:pPr>
            <w:r w:rsidRPr="004E4D78">
              <w:rPr>
                <w:rFonts w:eastAsia="Calibri"/>
                <w:b/>
                <w:i/>
                <w:sz w:val="24"/>
                <w:szCs w:val="24"/>
              </w:rPr>
              <w:t>Творческий  проект: «Семейный бюджет», «Бизнес – план семейного предприятия»</w:t>
            </w:r>
            <w:r w:rsidR="00D41990"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 w:rsidR="00D41990">
              <w:rPr>
                <w:rFonts w:eastAsia="Calibri"/>
                <w:b/>
                <w:i/>
                <w:color w:val="333333"/>
                <w:sz w:val="24"/>
                <w:szCs w:val="24"/>
                <w:shd w:val="clear" w:color="auto" w:fill="FFFFFF"/>
              </w:rPr>
              <w:t xml:space="preserve">или </w:t>
            </w:r>
            <w:r w:rsidRPr="004E4D78">
              <w:rPr>
                <w:rFonts w:eastAsia="Calibri"/>
                <w:b/>
                <w:i/>
                <w:color w:val="333333"/>
                <w:sz w:val="24"/>
                <w:szCs w:val="24"/>
                <w:shd w:val="clear" w:color="auto" w:fill="FFFFFF"/>
              </w:rPr>
              <w:t>«Искусство</w:t>
            </w:r>
            <w:r w:rsidRPr="004E4D78">
              <w:rPr>
                <w:rFonts w:eastAsia="Calibri"/>
                <w:b/>
                <w:i/>
                <w:color w:val="333333"/>
                <w:sz w:val="24"/>
                <w:szCs w:val="24"/>
              </w:rPr>
              <w:t> </w:t>
            </w:r>
            <w:r>
              <w:rPr>
                <w:rFonts w:eastAsia="Calibri"/>
                <w:b/>
                <w:i/>
                <w:color w:val="333333"/>
                <w:sz w:val="24"/>
                <w:szCs w:val="24"/>
              </w:rPr>
              <w:t>в</w:t>
            </w:r>
            <w:r w:rsidRPr="004E4D78">
              <w:rPr>
                <w:rFonts w:eastAsia="Calibri"/>
                <w:b/>
                <w:i/>
                <w:sz w:val="24"/>
                <w:szCs w:val="24"/>
              </w:rPr>
              <w:t>ведения </w:t>
            </w:r>
            <w:r w:rsidRPr="004E4D78">
              <w:rPr>
                <w:rFonts w:eastAsia="Calibri"/>
                <w:b/>
                <w:bCs/>
                <w:i/>
                <w:sz w:val="24"/>
                <w:szCs w:val="24"/>
              </w:rPr>
              <w:t>домашнего</w:t>
            </w:r>
            <w:r w:rsidRPr="004E4D78">
              <w:rPr>
                <w:rFonts w:eastAsia="Calibri"/>
                <w:b/>
                <w:i/>
                <w:sz w:val="24"/>
                <w:szCs w:val="24"/>
              </w:rPr>
              <w:t> хозяйства»</w:t>
            </w:r>
          </w:p>
        </w:tc>
        <w:tc>
          <w:tcPr>
            <w:tcW w:w="1588" w:type="dxa"/>
          </w:tcPr>
          <w:p w:rsidR="00FE35BB" w:rsidRPr="004E4D78" w:rsidRDefault="00FE35BB" w:rsidP="00FE35BB">
            <w:pPr>
              <w:spacing w:line="259" w:lineRule="auto"/>
              <w:jc w:val="center"/>
              <w:rPr>
                <w:rFonts w:ascii="Calibri" w:eastAsia="Calibri" w:hAnsi="Calibri"/>
                <w:b/>
                <w:i/>
                <w:sz w:val="24"/>
                <w:szCs w:val="24"/>
              </w:rPr>
            </w:pPr>
            <w:r w:rsidRPr="004E4D78">
              <w:rPr>
                <w:rFonts w:ascii="Calibri" w:eastAsia="Calibri" w:hAnsi="Calibri"/>
                <w:b/>
                <w:i/>
                <w:sz w:val="24"/>
                <w:szCs w:val="24"/>
              </w:rPr>
              <w:t>2</w:t>
            </w:r>
          </w:p>
        </w:tc>
      </w:tr>
      <w:tr w:rsidR="00FE35BB" w:rsidRPr="007E6639" w:rsidTr="00742F45">
        <w:trPr>
          <w:trHeight w:val="309"/>
        </w:trPr>
        <w:tc>
          <w:tcPr>
            <w:tcW w:w="9923" w:type="dxa"/>
            <w:gridSpan w:val="5"/>
            <w:vAlign w:val="center"/>
          </w:tcPr>
          <w:p w:rsidR="00FE35BB" w:rsidRPr="00FE35BB" w:rsidRDefault="00FE35BB" w:rsidP="00FE35B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526EED">
              <w:rPr>
                <w:rFonts w:eastAsia="Calibri"/>
                <w:b/>
                <w:bCs/>
                <w:sz w:val="24"/>
                <w:szCs w:val="24"/>
              </w:rPr>
              <w:t>Раздел</w:t>
            </w:r>
            <w:r w:rsidR="00BC6A9D">
              <w:rPr>
                <w:rFonts w:eastAsia="Calibri"/>
                <w:b/>
                <w:bCs/>
                <w:sz w:val="24"/>
                <w:szCs w:val="24"/>
              </w:rPr>
              <w:t xml:space="preserve"> 2</w:t>
            </w:r>
            <w:r w:rsidRPr="00526EED">
              <w:rPr>
                <w:rFonts w:eastAsia="Calibri"/>
                <w:b/>
                <w:bCs/>
                <w:sz w:val="24"/>
                <w:szCs w:val="24"/>
              </w:rPr>
              <w:t xml:space="preserve"> «Технологии </w:t>
            </w:r>
            <w:r>
              <w:rPr>
                <w:rFonts w:eastAsia="Calibri"/>
                <w:b/>
                <w:bCs/>
                <w:sz w:val="24"/>
                <w:szCs w:val="24"/>
              </w:rPr>
              <w:t>домашнего хозяйства» (</w:t>
            </w:r>
            <w:r w:rsidRPr="00526EED">
              <w:rPr>
                <w:rFonts w:eastAsia="Calibri"/>
                <w:b/>
                <w:bCs/>
                <w:sz w:val="24"/>
                <w:szCs w:val="24"/>
              </w:rPr>
              <w:t>4 ч)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FE35B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8-10/1</w:t>
            </w:r>
            <w:r w:rsidR="00BC6A9D">
              <w:rPr>
                <w:sz w:val="26"/>
                <w:szCs w:val="26"/>
              </w:rPr>
              <w:t>-2</w:t>
            </w:r>
          </w:p>
        </w:tc>
        <w:tc>
          <w:tcPr>
            <w:tcW w:w="1377" w:type="dxa"/>
            <w:vAlign w:val="center"/>
          </w:tcPr>
          <w:p w:rsid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6879B3" w:rsidRPr="006879B3" w:rsidRDefault="006879B3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696C0C" w:rsidRDefault="00FE35BB" w:rsidP="00742F45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 w:rsidRPr="00696C0C">
              <w:rPr>
                <w:rFonts w:eastAsia="Calibri"/>
                <w:bCs/>
                <w:sz w:val="24"/>
                <w:szCs w:val="24"/>
              </w:rPr>
              <w:t>Экология  жилища</w:t>
            </w:r>
          </w:p>
        </w:tc>
        <w:tc>
          <w:tcPr>
            <w:tcW w:w="1588" w:type="dxa"/>
          </w:tcPr>
          <w:p w:rsidR="00FE35BB" w:rsidRPr="00A446C9" w:rsidRDefault="00FE35BB" w:rsidP="00FE35B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BC6A9D" w:rsidRDefault="00943D3B" w:rsidP="00BC6A9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11-12/</w:t>
            </w:r>
          </w:p>
          <w:p w:rsidR="00FE35BB" w:rsidRPr="007E6639" w:rsidRDefault="00BC6A9D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3-4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696C0C" w:rsidRDefault="00FE35BB" w:rsidP="00742F45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 w:rsidRPr="00696C0C">
              <w:rPr>
                <w:rFonts w:eastAsia="Calibri"/>
                <w:bCs/>
                <w:sz w:val="24"/>
                <w:szCs w:val="24"/>
              </w:rPr>
              <w:t xml:space="preserve">Технологии ремонта элементов систем водоснабжения и канализации </w:t>
            </w:r>
          </w:p>
        </w:tc>
        <w:tc>
          <w:tcPr>
            <w:tcW w:w="1588" w:type="dxa"/>
          </w:tcPr>
          <w:p w:rsidR="00FE35BB" w:rsidRPr="00A446C9" w:rsidRDefault="00FE35BB" w:rsidP="00FE35B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AF1C9D" w:rsidRPr="007E6639" w:rsidTr="00EA0311">
        <w:trPr>
          <w:trHeight w:val="309"/>
        </w:trPr>
        <w:tc>
          <w:tcPr>
            <w:tcW w:w="9923" w:type="dxa"/>
            <w:gridSpan w:val="5"/>
            <w:vAlign w:val="center"/>
          </w:tcPr>
          <w:p w:rsidR="00AF1C9D" w:rsidRDefault="00AF1C9D" w:rsidP="00FE35B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526EED">
              <w:rPr>
                <w:rFonts w:eastAsia="Calibri"/>
                <w:b/>
                <w:bCs/>
                <w:sz w:val="24"/>
                <w:szCs w:val="24"/>
              </w:rPr>
              <w:t>Раздел «Технологии творческой и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опытнической деятельности»  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BC6A9D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13-14/</w:t>
            </w:r>
          </w:p>
          <w:p w:rsidR="00FE35B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C6A9D">
              <w:rPr>
                <w:sz w:val="26"/>
                <w:szCs w:val="26"/>
              </w:rPr>
              <w:t>-4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136DC3" w:rsidRDefault="00FE35BB" w:rsidP="00742F45">
            <w:pPr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E4D78">
              <w:rPr>
                <w:rFonts w:eastAsia="Calibri"/>
                <w:b/>
                <w:i/>
                <w:iCs/>
                <w:sz w:val="24"/>
                <w:szCs w:val="24"/>
              </w:rPr>
              <w:t>Творческий  проект: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«Умный дом»,   </w:t>
            </w:r>
            <w:r w:rsidRPr="00136DC3">
              <w:rPr>
                <w:rFonts w:eastAsia="Calibri"/>
                <w:b/>
                <w:i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136DC3">
              <w:rPr>
                <w:rFonts w:eastAsia="Calibri"/>
                <w:b/>
                <w:bCs/>
                <w:i/>
                <w:sz w:val="24"/>
                <w:szCs w:val="24"/>
              </w:rPr>
              <w:t>Экологически</w:t>
            </w:r>
            <w:r w:rsidRPr="00136DC3">
              <w:rPr>
                <w:rFonts w:eastAsia="Calibri"/>
                <w:b/>
                <w:i/>
                <w:sz w:val="24"/>
                <w:szCs w:val="24"/>
              </w:rPr>
              <w:t> чистый </w:t>
            </w:r>
            <w:r w:rsidRPr="00136DC3">
              <w:rPr>
                <w:rFonts w:eastAsia="Calibri"/>
                <w:b/>
                <w:bCs/>
                <w:i/>
                <w:sz w:val="24"/>
                <w:szCs w:val="24"/>
              </w:rPr>
              <w:t>дом».</w:t>
            </w:r>
            <w:r w:rsidRPr="00136DC3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E35BB" w:rsidRPr="004E4D78" w:rsidRDefault="00FE35BB" w:rsidP="00742F45">
            <w:pPr>
              <w:spacing w:line="259" w:lineRule="auto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«Дом будущего»</w:t>
            </w:r>
          </w:p>
        </w:tc>
        <w:tc>
          <w:tcPr>
            <w:tcW w:w="1588" w:type="dxa"/>
          </w:tcPr>
          <w:p w:rsidR="00FE35BB" w:rsidRPr="004E4D78" w:rsidRDefault="00FE35BB" w:rsidP="00FE35BB">
            <w:pPr>
              <w:spacing w:line="259" w:lineRule="auto"/>
              <w:jc w:val="center"/>
              <w:rPr>
                <w:rFonts w:ascii="Calibri" w:eastAsia="Calibri" w:hAnsi="Calibri"/>
                <w:b/>
                <w:i/>
                <w:sz w:val="24"/>
                <w:szCs w:val="24"/>
              </w:rPr>
            </w:pPr>
            <w:r w:rsidRPr="004E4D78">
              <w:rPr>
                <w:rFonts w:ascii="Calibri" w:eastAsia="Calibri" w:hAnsi="Calibri"/>
                <w:b/>
                <w:i/>
                <w:sz w:val="24"/>
                <w:szCs w:val="24"/>
              </w:rPr>
              <w:t>2</w:t>
            </w:r>
          </w:p>
        </w:tc>
      </w:tr>
      <w:tr w:rsidR="00FE35BB" w:rsidRPr="007E6639" w:rsidTr="00742F45">
        <w:trPr>
          <w:trHeight w:val="309"/>
        </w:trPr>
        <w:tc>
          <w:tcPr>
            <w:tcW w:w="9923" w:type="dxa"/>
            <w:gridSpan w:val="5"/>
          </w:tcPr>
          <w:p w:rsidR="00FE35BB" w:rsidRPr="00FE35BB" w:rsidRDefault="00FE35BB" w:rsidP="00EA0311">
            <w:pPr>
              <w:widowControl w:val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 xml:space="preserve">Раздел </w:t>
            </w:r>
            <w:r w:rsidR="00BC6A9D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 xml:space="preserve"> 3 </w:t>
            </w:r>
            <w:r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«Электротехника» (</w:t>
            </w:r>
            <w:r w:rsidR="00EA0311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10</w:t>
            </w:r>
            <w:r w:rsidR="00EA0311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ч.</w:t>
            </w:r>
            <w:r w:rsidRPr="00526EED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FE35BB" w:rsidRPr="007E6639" w:rsidTr="0024474F">
        <w:trPr>
          <w:trHeight w:val="309"/>
        </w:trPr>
        <w:tc>
          <w:tcPr>
            <w:tcW w:w="9923" w:type="dxa"/>
            <w:gridSpan w:val="5"/>
            <w:vAlign w:val="center"/>
          </w:tcPr>
          <w:p w:rsidR="00FE35BB" w:rsidRPr="00FE35BB" w:rsidRDefault="00FE35BB" w:rsidP="00FE35BB">
            <w:pPr>
              <w:spacing w:line="259" w:lineRule="auto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Garamond" w:eastAsia="Calibri" w:hAnsi="Garamond" w:cs="Garamond"/>
                <w:color w:val="000000"/>
                <w:sz w:val="24"/>
                <w:szCs w:val="24"/>
                <w:shd w:val="clear" w:color="auto" w:fill="FFFFFF"/>
              </w:rPr>
              <w:t xml:space="preserve">Тема. </w:t>
            </w:r>
            <w:r w:rsidRPr="00696C0C">
              <w:rPr>
                <w:rFonts w:ascii="Garamond" w:eastAsia="Calibri" w:hAnsi="Garamond" w:cs="Garamond"/>
                <w:color w:val="000000"/>
                <w:sz w:val="24"/>
                <w:szCs w:val="24"/>
                <w:shd w:val="clear" w:color="auto" w:fill="FFFFFF"/>
              </w:rPr>
              <w:t xml:space="preserve">Бытовые  </w:t>
            </w:r>
            <w:r w:rsidRPr="00696C0C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электроприборы</w:t>
            </w: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- 6ч.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BC6A9D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15-16/</w:t>
            </w:r>
          </w:p>
          <w:p w:rsidR="00FE35BB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C6A9D">
              <w:rPr>
                <w:sz w:val="26"/>
                <w:szCs w:val="26"/>
              </w:rPr>
              <w:t>-2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FE35BB" w:rsidRDefault="00FE35BB" w:rsidP="0024474F">
            <w:pPr>
              <w:rPr>
                <w:sz w:val="24"/>
                <w:szCs w:val="24"/>
              </w:rPr>
            </w:pPr>
            <w:r w:rsidRPr="00FE35BB">
              <w:rPr>
                <w:rFonts w:eastAsia="Calibri" w:cstheme="minorHAnsi"/>
                <w:sz w:val="24"/>
                <w:szCs w:val="24"/>
              </w:rPr>
              <w:t>Электроосветительные приборы</w:t>
            </w:r>
          </w:p>
        </w:tc>
        <w:tc>
          <w:tcPr>
            <w:tcW w:w="1588" w:type="dxa"/>
          </w:tcPr>
          <w:p w:rsidR="00FE35BB" w:rsidRDefault="00FE35BB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FE35BB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17/18/</w:t>
            </w:r>
          </w:p>
          <w:p w:rsidR="00BC6A9D" w:rsidRDefault="00BC6A9D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3-4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FE35BB" w:rsidRDefault="00FE35BB" w:rsidP="00FE35BB">
            <w:pPr>
              <w:rPr>
                <w:rFonts w:eastAsia="Calibri" w:cstheme="minorHAnsi"/>
                <w:sz w:val="24"/>
                <w:szCs w:val="24"/>
              </w:rPr>
            </w:pPr>
            <w:r w:rsidRPr="00FE35BB">
              <w:rPr>
                <w:rFonts w:eastAsia="Calibri" w:cstheme="minorHAnsi"/>
                <w:sz w:val="24"/>
                <w:szCs w:val="24"/>
              </w:rPr>
              <w:t xml:space="preserve">Бытовые электронагревательные </w:t>
            </w:r>
          </w:p>
          <w:p w:rsidR="00FE35BB" w:rsidRPr="00FE35BB" w:rsidRDefault="00FE35BB" w:rsidP="00FE35BB">
            <w:pPr>
              <w:rPr>
                <w:rFonts w:eastAsia="Calibri" w:cstheme="minorHAnsi"/>
                <w:sz w:val="24"/>
                <w:szCs w:val="24"/>
              </w:rPr>
            </w:pPr>
            <w:r w:rsidRPr="00FE35BB">
              <w:rPr>
                <w:rFonts w:eastAsia="Calibri" w:cstheme="minorHAnsi"/>
                <w:sz w:val="24"/>
                <w:szCs w:val="24"/>
              </w:rPr>
              <w:t>Приборы</w:t>
            </w:r>
          </w:p>
        </w:tc>
        <w:tc>
          <w:tcPr>
            <w:tcW w:w="1588" w:type="dxa"/>
          </w:tcPr>
          <w:p w:rsidR="00FE35BB" w:rsidRDefault="00FE35BB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BC6A9D" w:rsidRDefault="00943D3B" w:rsidP="00BC6A9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19-20/</w:t>
            </w:r>
          </w:p>
          <w:p w:rsidR="00FE35BB" w:rsidRDefault="00BC6A9D" w:rsidP="00BC6A9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5-6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FE35BB" w:rsidRDefault="00FE35BB" w:rsidP="0024474F">
            <w:pPr>
              <w:spacing w:line="259" w:lineRule="auto"/>
              <w:rPr>
                <w:sz w:val="24"/>
                <w:szCs w:val="24"/>
              </w:rPr>
            </w:pPr>
            <w:r w:rsidRPr="00FE35BB">
              <w:rPr>
                <w:rFonts w:eastAsia="Calibri" w:cstheme="minorHAnsi"/>
                <w:sz w:val="24"/>
                <w:szCs w:val="24"/>
              </w:rPr>
              <w:t>Цифровые приборы</w:t>
            </w:r>
          </w:p>
        </w:tc>
        <w:tc>
          <w:tcPr>
            <w:tcW w:w="1588" w:type="dxa"/>
          </w:tcPr>
          <w:p w:rsidR="00FE35BB" w:rsidRDefault="00FE35BB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FE35B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BC6A9D" w:rsidRDefault="00EA0311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21-22</w:t>
            </w:r>
            <w:r w:rsidR="00943D3B">
              <w:rPr>
                <w:sz w:val="26"/>
                <w:szCs w:val="26"/>
              </w:rPr>
              <w:t>/</w:t>
            </w:r>
          </w:p>
          <w:p w:rsidR="00FE35BB" w:rsidRDefault="00EA0311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7-8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FE35BB" w:rsidRPr="007E6639" w:rsidRDefault="00FE35B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FE35BB" w:rsidRPr="00A01661" w:rsidRDefault="00FE35BB" w:rsidP="0024474F">
            <w:pPr>
              <w:spacing w:line="259" w:lineRule="auto"/>
              <w:rPr>
                <w:sz w:val="24"/>
                <w:szCs w:val="24"/>
              </w:rPr>
            </w:pPr>
            <w:r w:rsidRPr="00696C0C">
              <w:rPr>
                <w:rFonts w:eastAsia="Calibri"/>
                <w:bCs/>
                <w:sz w:val="24"/>
                <w:szCs w:val="24"/>
              </w:rPr>
              <w:t>Электромонтажные и сборочные технологии</w:t>
            </w:r>
          </w:p>
        </w:tc>
        <w:tc>
          <w:tcPr>
            <w:tcW w:w="1588" w:type="dxa"/>
          </w:tcPr>
          <w:p w:rsidR="00FE35BB" w:rsidRPr="00EA0311" w:rsidRDefault="00EA0311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2</w:t>
            </w:r>
          </w:p>
        </w:tc>
      </w:tr>
      <w:tr w:rsidR="00943D3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943D3B" w:rsidRDefault="00EA0311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23-24</w:t>
            </w:r>
            <w:r w:rsidR="00BC6A9D">
              <w:rPr>
                <w:sz w:val="26"/>
                <w:szCs w:val="26"/>
              </w:rPr>
              <w:t>/</w:t>
            </w:r>
          </w:p>
          <w:p w:rsidR="00BC6A9D" w:rsidRDefault="00EA0311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9-10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43D3B" w:rsidRPr="00AF1C9D" w:rsidRDefault="00AF1C9D" w:rsidP="00742F45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696C0C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Электротехнические устройства с элементами автоматики</w:t>
            </w:r>
          </w:p>
        </w:tc>
        <w:tc>
          <w:tcPr>
            <w:tcW w:w="1588" w:type="dxa"/>
          </w:tcPr>
          <w:p w:rsidR="00943D3B" w:rsidRDefault="00943D3B" w:rsidP="00943D3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AF1C9D" w:rsidRPr="007E6639" w:rsidTr="00EA0311">
        <w:trPr>
          <w:trHeight w:val="309"/>
        </w:trPr>
        <w:tc>
          <w:tcPr>
            <w:tcW w:w="9923" w:type="dxa"/>
            <w:gridSpan w:val="5"/>
            <w:vAlign w:val="center"/>
          </w:tcPr>
          <w:p w:rsidR="00AF1C9D" w:rsidRDefault="00AF1C9D" w:rsidP="00943D3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526EED">
              <w:rPr>
                <w:rFonts w:eastAsia="Calibri"/>
                <w:b/>
                <w:bCs/>
                <w:sz w:val="24"/>
                <w:szCs w:val="24"/>
              </w:rPr>
              <w:t>Раздел «Технологии творческой и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опытнической деятельности»  </w:t>
            </w:r>
          </w:p>
        </w:tc>
      </w:tr>
      <w:tr w:rsidR="00943D3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BC6A9D" w:rsidRDefault="00EA0311" w:rsidP="00BC6A9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25-26</w:t>
            </w:r>
            <w:r w:rsidR="00BC6A9D">
              <w:rPr>
                <w:sz w:val="26"/>
                <w:szCs w:val="26"/>
              </w:rPr>
              <w:t>/</w:t>
            </w:r>
          </w:p>
          <w:p w:rsidR="00943D3B" w:rsidRDefault="00BC6A9D" w:rsidP="00BC6A9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5-6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AF1C9D" w:rsidRPr="00696C0C" w:rsidRDefault="00AF1C9D" w:rsidP="00742F45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 w:rsidRPr="009F3F04">
              <w:rPr>
                <w:b/>
                <w:i/>
                <w:sz w:val="24"/>
                <w:szCs w:val="24"/>
              </w:rPr>
              <w:t>Творческий проект. «Разработка плаката по электробезопасности»</w:t>
            </w:r>
          </w:p>
        </w:tc>
        <w:tc>
          <w:tcPr>
            <w:tcW w:w="1588" w:type="dxa"/>
          </w:tcPr>
          <w:p w:rsidR="00943D3B" w:rsidRPr="00A446C9" w:rsidRDefault="00943D3B" w:rsidP="00943D3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943D3B" w:rsidRPr="007E6639" w:rsidTr="00742F45">
        <w:trPr>
          <w:trHeight w:val="309"/>
        </w:trPr>
        <w:tc>
          <w:tcPr>
            <w:tcW w:w="9923" w:type="dxa"/>
            <w:gridSpan w:val="5"/>
          </w:tcPr>
          <w:p w:rsidR="00943D3B" w:rsidRDefault="00943D3B" w:rsidP="00943D3B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26EED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  <w:r w:rsidR="00BC6A9D">
              <w:rPr>
                <w:rFonts w:eastAsia="Calibri"/>
                <w:b/>
                <w:bCs/>
                <w:sz w:val="24"/>
                <w:szCs w:val="24"/>
              </w:rPr>
              <w:t xml:space="preserve">4 </w:t>
            </w:r>
            <w:r w:rsidRPr="00526EED">
              <w:rPr>
                <w:rFonts w:eastAsia="Calibri"/>
                <w:b/>
                <w:bCs/>
                <w:sz w:val="24"/>
                <w:szCs w:val="24"/>
              </w:rPr>
              <w:t xml:space="preserve">«Современное производство и профессиональное самоопределение» 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526EED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4ч)</w:t>
            </w:r>
          </w:p>
          <w:p w:rsidR="006879B3" w:rsidRPr="00943D3B" w:rsidRDefault="006879B3" w:rsidP="00943D3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943D3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BC6A9D" w:rsidRDefault="00EA0311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27-28</w:t>
            </w:r>
            <w:r w:rsidR="00943D3B">
              <w:rPr>
                <w:sz w:val="26"/>
                <w:szCs w:val="26"/>
              </w:rPr>
              <w:t>/</w:t>
            </w:r>
          </w:p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C6A9D">
              <w:rPr>
                <w:sz w:val="26"/>
                <w:szCs w:val="26"/>
              </w:rPr>
              <w:t>-2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43D3B" w:rsidRPr="00696C0C" w:rsidRDefault="00943D3B" w:rsidP="00742F45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 w:rsidRPr="00696C0C">
              <w:rPr>
                <w:rFonts w:eastAsia="Calibri"/>
                <w:bCs/>
                <w:sz w:val="24"/>
                <w:szCs w:val="24"/>
              </w:rPr>
              <w:t>Сферы производства и разделение труда</w:t>
            </w:r>
          </w:p>
        </w:tc>
        <w:tc>
          <w:tcPr>
            <w:tcW w:w="1588" w:type="dxa"/>
          </w:tcPr>
          <w:p w:rsidR="00943D3B" w:rsidRPr="00A446C9" w:rsidRDefault="00943D3B" w:rsidP="00943D3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943D3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BC6A9D" w:rsidRDefault="00EA0311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29-30/</w:t>
            </w:r>
          </w:p>
          <w:p w:rsidR="00943D3B" w:rsidRPr="007E6639" w:rsidRDefault="00BC6A9D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3-4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43D3B" w:rsidRPr="00696C0C" w:rsidRDefault="00943D3B" w:rsidP="00742F45">
            <w:pPr>
              <w:spacing w:line="259" w:lineRule="auto"/>
              <w:rPr>
                <w:rFonts w:ascii="Calibri" w:eastAsia="Calibri" w:hAnsi="Calibri"/>
                <w:sz w:val="24"/>
                <w:szCs w:val="24"/>
              </w:rPr>
            </w:pPr>
            <w:r w:rsidRPr="00696C0C">
              <w:rPr>
                <w:rFonts w:eastAsia="Calibri"/>
                <w:bCs/>
                <w:sz w:val="24"/>
                <w:szCs w:val="24"/>
              </w:rPr>
              <w:t xml:space="preserve">Профессиональное образование и профессиональная карьера  </w:t>
            </w:r>
          </w:p>
        </w:tc>
        <w:tc>
          <w:tcPr>
            <w:tcW w:w="1588" w:type="dxa"/>
          </w:tcPr>
          <w:p w:rsidR="00943D3B" w:rsidRPr="00A446C9" w:rsidRDefault="00943D3B" w:rsidP="00943D3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BC6A9D" w:rsidRPr="007E6639" w:rsidTr="00EA0311">
        <w:trPr>
          <w:trHeight w:val="309"/>
        </w:trPr>
        <w:tc>
          <w:tcPr>
            <w:tcW w:w="9923" w:type="dxa"/>
            <w:gridSpan w:val="5"/>
            <w:vAlign w:val="center"/>
          </w:tcPr>
          <w:p w:rsidR="00BC6A9D" w:rsidRDefault="00BC6A9D" w:rsidP="00943D3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526EED">
              <w:rPr>
                <w:rFonts w:eastAsia="Calibri"/>
                <w:b/>
                <w:bCs/>
                <w:sz w:val="24"/>
                <w:szCs w:val="24"/>
              </w:rPr>
              <w:t>Раздел «Технологии творческой и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опытнической деятельности»  </w:t>
            </w:r>
          </w:p>
        </w:tc>
      </w:tr>
      <w:tr w:rsidR="00943D3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BC6A9D" w:rsidRDefault="00EA0311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31-32</w:t>
            </w:r>
            <w:r w:rsidR="00943D3B">
              <w:rPr>
                <w:sz w:val="26"/>
                <w:szCs w:val="26"/>
              </w:rPr>
              <w:t>/</w:t>
            </w:r>
          </w:p>
          <w:p w:rsidR="00943D3B" w:rsidRPr="007E6639" w:rsidRDefault="00BC6A9D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7-8</w:t>
            </w:r>
          </w:p>
        </w:tc>
        <w:tc>
          <w:tcPr>
            <w:tcW w:w="1377" w:type="dxa"/>
            <w:vAlign w:val="center"/>
          </w:tcPr>
          <w:p w:rsidR="00EA0311" w:rsidRPr="00EA0311" w:rsidRDefault="00EA0311" w:rsidP="0024474F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43D3B" w:rsidRPr="00A01661" w:rsidRDefault="00943D3B" w:rsidP="00742F45">
            <w:pPr>
              <w:spacing w:line="259" w:lineRule="auto"/>
              <w:rPr>
                <w:sz w:val="24"/>
                <w:szCs w:val="24"/>
              </w:rPr>
            </w:pPr>
            <w:r w:rsidRPr="004E4D78">
              <w:rPr>
                <w:b/>
                <w:i/>
                <w:sz w:val="24"/>
                <w:szCs w:val="24"/>
              </w:rPr>
              <w:t>Творческий проект. «Мой профессиональный выбор»</w:t>
            </w:r>
          </w:p>
        </w:tc>
        <w:tc>
          <w:tcPr>
            <w:tcW w:w="1588" w:type="dxa"/>
          </w:tcPr>
          <w:p w:rsidR="00943D3B" w:rsidRDefault="00943D3B" w:rsidP="00742F45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</w:tr>
      <w:tr w:rsidR="00943D3B" w:rsidRPr="007E6639" w:rsidTr="00742F45">
        <w:trPr>
          <w:trHeight w:val="309"/>
        </w:trPr>
        <w:tc>
          <w:tcPr>
            <w:tcW w:w="9923" w:type="dxa"/>
            <w:gridSpan w:val="5"/>
          </w:tcPr>
          <w:p w:rsidR="00943D3B" w:rsidRPr="00943D3B" w:rsidRDefault="00943D3B" w:rsidP="00943D3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526EED">
              <w:rPr>
                <w:rFonts w:eastAsia="Calibri"/>
                <w:b/>
                <w:bCs/>
                <w:sz w:val="24"/>
                <w:szCs w:val="24"/>
              </w:rPr>
              <w:t>Раздел «Технологии творческой и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опытнической деятельности»  (</w:t>
            </w:r>
            <w:r w:rsidRPr="00526EED">
              <w:rPr>
                <w:rFonts w:eastAsia="Calibri"/>
                <w:b/>
                <w:bCs/>
                <w:sz w:val="24"/>
                <w:szCs w:val="24"/>
              </w:rPr>
              <w:t>8 ч)</w:t>
            </w:r>
          </w:p>
        </w:tc>
      </w:tr>
      <w:tr w:rsidR="00943D3B" w:rsidRPr="007E6639" w:rsidTr="00742F45">
        <w:trPr>
          <w:trHeight w:val="309"/>
        </w:trPr>
        <w:tc>
          <w:tcPr>
            <w:tcW w:w="9923" w:type="dxa"/>
            <w:gridSpan w:val="5"/>
            <w:vAlign w:val="center"/>
          </w:tcPr>
          <w:p w:rsidR="00943D3B" w:rsidRPr="00A446C9" w:rsidRDefault="00943D3B" w:rsidP="00943D3B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696C0C">
              <w:rPr>
                <w:rFonts w:eastAsia="Calibri"/>
                <w:bCs/>
                <w:sz w:val="24"/>
                <w:szCs w:val="24"/>
              </w:rPr>
              <w:t>Исследовательская и созидательная деятельность</w:t>
            </w:r>
            <w:r>
              <w:rPr>
                <w:rFonts w:eastAsia="Calibri"/>
                <w:bCs/>
                <w:sz w:val="24"/>
                <w:szCs w:val="24"/>
              </w:rPr>
              <w:t>-8ч.</w:t>
            </w:r>
          </w:p>
        </w:tc>
      </w:tr>
      <w:tr w:rsidR="00943D3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43D3B" w:rsidRPr="00943D3B" w:rsidRDefault="00943D3B" w:rsidP="00943D3B">
            <w:pPr>
              <w:rPr>
                <w:rFonts w:eastAsia="Calibri"/>
                <w:b/>
                <w:i/>
                <w:sz w:val="24"/>
                <w:szCs w:val="24"/>
              </w:rPr>
            </w:pPr>
            <w:r w:rsidRPr="004E4D78">
              <w:rPr>
                <w:rFonts w:eastAsia="Calibri"/>
                <w:b/>
                <w:i/>
                <w:iCs/>
                <w:sz w:val="24"/>
                <w:szCs w:val="24"/>
              </w:rPr>
              <w:t>Творческий  проект: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«Умный дом», «Дом </w:t>
            </w:r>
            <w:r w:rsidRPr="004E4D78">
              <w:rPr>
                <w:rFonts w:eastAsia="Calibri"/>
                <w:b/>
                <w:i/>
                <w:sz w:val="24"/>
                <w:szCs w:val="24"/>
              </w:rPr>
              <w:t>будущего»,</w:t>
            </w:r>
            <w:r w:rsidRPr="004E4D78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36DC3">
              <w:rPr>
                <w:rFonts w:eastAsia="Calibri"/>
                <w:i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136DC3">
              <w:rPr>
                <w:rFonts w:eastAsia="Calibri"/>
                <w:bCs/>
                <w:i/>
                <w:sz w:val="24"/>
                <w:szCs w:val="24"/>
              </w:rPr>
              <w:t>Экологически</w:t>
            </w:r>
            <w:r w:rsidRPr="00136DC3">
              <w:rPr>
                <w:rFonts w:eastAsia="Calibri"/>
                <w:i/>
                <w:sz w:val="24"/>
                <w:szCs w:val="24"/>
              </w:rPr>
              <w:t> чистый </w:t>
            </w:r>
            <w:r w:rsidRPr="00136DC3">
              <w:rPr>
                <w:rFonts w:eastAsia="Calibri"/>
                <w:bCs/>
                <w:i/>
                <w:sz w:val="24"/>
                <w:szCs w:val="24"/>
              </w:rPr>
              <w:t>дом».</w:t>
            </w:r>
          </w:p>
        </w:tc>
        <w:tc>
          <w:tcPr>
            <w:tcW w:w="1588" w:type="dxa"/>
          </w:tcPr>
          <w:p w:rsidR="00943D3B" w:rsidRPr="000A30A0" w:rsidRDefault="00943D3B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943D3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43D3B" w:rsidRPr="00A01661" w:rsidRDefault="00943D3B" w:rsidP="0024474F">
            <w:pPr>
              <w:spacing w:line="259" w:lineRule="auto"/>
              <w:rPr>
                <w:sz w:val="24"/>
                <w:szCs w:val="24"/>
              </w:rPr>
            </w:pPr>
            <w:r w:rsidRPr="009F3F04">
              <w:rPr>
                <w:b/>
                <w:i/>
                <w:sz w:val="24"/>
                <w:szCs w:val="24"/>
              </w:rPr>
              <w:t>Творческий проект. «Разработка плаката по электробезопасности»</w:t>
            </w:r>
          </w:p>
        </w:tc>
        <w:tc>
          <w:tcPr>
            <w:tcW w:w="1588" w:type="dxa"/>
          </w:tcPr>
          <w:p w:rsidR="00943D3B" w:rsidRPr="000A30A0" w:rsidRDefault="00943D3B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943D3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43D3B" w:rsidRPr="00943D3B" w:rsidRDefault="00943D3B" w:rsidP="0024474F">
            <w:pPr>
              <w:spacing w:line="259" w:lineRule="auto"/>
              <w:rPr>
                <w:rFonts w:eastAsia="Calibri"/>
                <w:b/>
                <w:i/>
                <w:sz w:val="24"/>
                <w:szCs w:val="24"/>
              </w:rPr>
            </w:pPr>
            <w:r w:rsidRPr="004E4D78">
              <w:rPr>
                <w:rFonts w:eastAsia="Calibri"/>
                <w:b/>
                <w:i/>
                <w:sz w:val="24"/>
                <w:szCs w:val="24"/>
              </w:rPr>
              <w:t>Творческий  проект: «Семейный бюджет», «Бизнес – план семейного предприятия»,</w:t>
            </w:r>
            <w:r w:rsidRPr="004E4D78">
              <w:rPr>
                <w:rFonts w:eastAsia="Calibri"/>
                <w:b/>
                <w:i/>
                <w:color w:val="333333"/>
                <w:sz w:val="24"/>
                <w:szCs w:val="24"/>
                <w:shd w:val="clear" w:color="auto" w:fill="FFFFFF"/>
              </w:rPr>
              <w:t xml:space="preserve"> «Искусство</w:t>
            </w:r>
            <w:r w:rsidRPr="004E4D78">
              <w:rPr>
                <w:rFonts w:eastAsia="Calibri"/>
                <w:b/>
                <w:i/>
                <w:color w:val="333333"/>
                <w:sz w:val="24"/>
                <w:szCs w:val="24"/>
              </w:rPr>
              <w:t> </w:t>
            </w:r>
            <w:r>
              <w:rPr>
                <w:rFonts w:eastAsia="Calibri"/>
                <w:b/>
                <w:i/>
                <w:color w:val="333333"/>
                <w:sz w:val="24"/>
                <w:szCs w:val="24"/>
              </w:rPr>
              <w:t>в</w:t>
            </w:r>
            <w:r w:rsidRPr="004E4D78">
              <w:rPr>
                <w:rFonts w:eastAsia="Calibri"/>
                <w:b/>
                <w:i/>
                <w:sz w:val="24"/>
                <w:szCs w:val="24"/>
              </w:rPr>
              <w:t>ведения </w:t>
            </w:r>
            <w:r w:rsidRPr="004E4D78">
              <w:rPr>
                <w:rFonts w:eastAsia="Calibri"/>
                <w:b/>
                <w:bCs/>
                <w:i/>
                <w:sz w:val="24"/>
                <w:szCs w:val="24"/>
              </w:rPr>
              <w:t>домашнего</w:t>
            </w:r>
            <w:r w:rsidRPr="004E4D78">
              <w:rPr>
                <w:rFonts w:eastAsia="Calibri"/>
                <w:b/>
                <w:i/>
                <w:sz w:val="24"/>
                <w:szCs w:val="24"/>
              </w:rPr>
              <w:t> хозяйства»</w:t>
            </w:r>
          </w:p>
        </w:tc>
        <w:tc>
          <w:tcPr>
            <w:tcW w:w="1588" w:type="dxa"/>
          </w:tcPr>
          <w:p w:rsidR="00943D3B" w:rsidRPr="000A30A0" w:rsidRDefault="00943D3B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943D3B" w:rsidRPr="007E6639" w:rsidTr="0024474F">
        <w:trPr>
          <w:trHeight w:val="309"/>
        </w:trPr>
        <w:tc>
          <w:tcPr>
            <w:tcW w:w="1179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943D3B" w:rsidRPr="007E6639" w:rsidRDefault="00943D3B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943D3B" w:rsidRPr="00A01661" w:rsidRDefault="00943D3B" w:rsidP="0024474F">
            <w:pPr>
              <w:spacing w:line="259" w:lineRule="auto"/>
              <w:rPr>
                <w:sz w:val="24"/>
                <w:szCs w:val="24"/>
              </w:rPr>
            </w:pPr>
            <w:r w:rsidRPr="004E4D78">
              <w:rPr>
                <w:b/>
                <w:i/>
                <w:sz w:val="24"/>
                <w:szCs w:val="24"/>
              </w:rPr>
              <w:t>Творческий проект. «Мой профессиональный выбор»</w:t>
            </w:r>
          </w:p>
        </w:tc>
        <w:tc>
          <w:tcPr>
            <w:tcW w:w="1588" w:type="dxa"/>
          </w:tcPr>
          <w:p w:rsidR="00943D3B" w:rsidRDefault="00943D3B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5E130F" w:rsidRPr="007E6639" w:rsidTr="0024474F">
        <w:trPr>
          <w:trHeight w:val="309"/>
        </w:trPr>
        <w:tc>
          <w:tcPr>
            <w:tcW w:w="1179" w:type="dxa"/>
            <w:vAlign w:val="center"/>
          </w:tcPr>
          <w:p w:rsidR="005E130F" w:rsidRPr="007E6639" w:rsidRDefault="005E130F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33-34</w:t>
            </w:r>
          </w:p>
        </w:tc>
        <w:tc>
          <w:tcPr>
            <w:tcW w:w="1377" w:type="dxa"/>
            <w:vAlign w:val="center"/>
          </w:tcPr>
          <w:p w:rsidR="005E130F" w:rsidRPr="007E6639" w:rsidRDefault="005E130F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5E130F" w:rsidRPr="007E6639" w:rsidRDefault="005E130F" w:rsidP="0024474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5E130F" w:rsidRPr="005E130F" w:rsidRDefault="005E130F" w:rsidP="0024474F">
            <w:pPr>
              <w:spacing w:line="259" w:lineRule="auto"/>
              <w:rPr>
                <w:sz w:val="24"/>
                <w:szCs w:val="24"/>
              </w:rPr>
            </w:pPr>
            <w:r w:rsidRPr="005E130F">
              <w:rPr>
                <w:sz w:val="24"/>
                <w:szCs w:val="24"/>
              </w:rPr>
              <w:t>Резерв.</w:t>
            </w:r>
          </w:p>
        </w:tc>
        <w:tc>
          <w:tcPr>
            <w:tcW w:w="1588" w:type="dxa"/>
          </w:tcPr>
          <w:p w:rsidR="005E130F" w:rsidRDefault="005E130F" w:rsidP="0024474F">
            <w:pPr>
              <w:spacing w:line="259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  <w:bookmarkStart w:id="7" w:name="_GoBack"/>
            <w:bookmarkEnd w:id="7"/>
          </w:p>
        </w:tc>
      </w:tr>
    </w:tbl>
    <w:p w:rsidR="0024474F" w:rsidRDefault="0024474F" w:rsidP="0024474F">
      <w:pPr>
        <w:jc w:val="center"/>
        <w:rPr>
          <w:b/>
          <w:sz w:val="26"/>
          <w:szCs w:val="26"/>
        </w:rPr>
      </w:pPr>
    </w:p>
    <w:p w:rsidR="0024474F" w:rsidRDefault="0024474F" w:rsidP="0024474F">
      <w:pPr>
        <w:jc w:val="center"/>
        <w:rPr>
          <w:b/>
          <w:sz w:val="26"/>
          <w:szCs w:val="26"/>
        </w:rPr>
      </w:pPr>
    </w:p>
    <w:p w:rsidR="0024474F" w:rsidRDefault="0024474F" w:rsidP="0024474F">
      <w:pPr>
        <w:jc w:val="center"/>
        <w:rPr>
          <w:b/>
          <w:sz w:val="26"/>
          <w:szCs w:val="26"/>
        </w:rPr>
      </w:pPr>
    </w:p>
    <w:p w:rsidR="0024474F" w:rsidRDefault="0024474F" w:rsidP="0024474F">
      <w:pPr>
        <w:jc w:val="center"/>
        <w:rPr>
          <w:b/>
          <w:sz w:val="26"/>
          <w:szCs w:val="26"/>
        </w:rPr>
      </w:pPr>
    </w:p>
    <w:p w:rsidR="0024474F" w:rsidRDefault="0024474F" w:rsidP="0024474F">
      <w:pPr>
        <w:jc w:val="center"/>
        <w:rPr>
          <w:b/>
          <w:sz w:val="26"/>
          <w:szCs w:val="26"/>
        </w:rPr>
      </w:pPr>
    </w:p>
    <w:p w:rsidR="0024474F" w:rsidRDefault="0024474F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24474F">
      <w:pPr>
        <w:jc w:val="center"/>
        <w:rPr>
          <w:b/>
          <w:sz w:val="26"/>
          <w:szCs w:val="26"/>
        </w:rPr>
      </w:pPr>
    </w:p>
    <w:p w:rsidR="00AF1C9D" w:rsidRDefault="00AF1C9D" w:rsidP="00AF1C9D">
      <w:pPr>
        <w:rPr>
          <w:b/>
          <w:sz w:val="26"/>
          <w:szCs w:val="26"/>
        </w:rPr>
      </w:pPr>
    </w:p>
    <w:p w:rsidR="00AF1C9D" w:rsidRDefault="00AF1C9D" w:rsidP="00AF1C9D">
      <w:pPr>
        <w:rPr>
          <w:b/>
          <w:sz w:val="26"/>
          <w:szCs w:val="26"/>
        </w:rPr>
      </w:pPr>
    </w:p>
    <w:p w:rsidR="00AF1C9D" w:rsidRDefault="00AF1C9D" w:rsidP="00AF1C9D">
      <w:pPr>
        <w:rPr>
          <w:b/>
          <w:sz w:val="26"/>
          <w:szCs w:val="26"/>
        </w:rPr>
      </w:pPr>
    </w:p>
    <w:p w:rsidR="00AF1C9D" w:rsidRDefault="00AF1C9D" w:rsidP="00AF1C9D">
      <w:pPr>
        <w:rPr>
          <w:b/>
          <w:sz w:val="26"/>
          <w:szCs w:val="26"/>
        </w:rPr>
      </w:pPr>
    </w:p>
    <w:p w:rsidR="00AF1C9D" w:rsidRDefault="00AF1C9D" w:rsidP="00AF1C9D">
      <w:pPr>
        <w:rPr>
          <w:b/>
          <w:sz w:val="26"/>
          <w:szCs w:val="26"/>
        </w:rPr>
      </w:pPr>
    </w:p>
    <w:p w:rsidR="00AF1C9D" w:rsidRDefault="00AF1C9D" w:rsidP="00AF1C9D">
      <w:pPr>
        <w:rPr>
          <w:b/>
          <w:sz w:val="26"/>
          <w:szCs w:val="26"/>
        </w:rPr>
      </w:pPr>
    </w:p>
    <w:p w:rsidR="00AF1C9D" w:rsidRDefault="00AF1C9D" w:rsidP="00AF1C9D">
      <w:pPr>
        <w:rPr>
          <w:b/>
          <w:sz w:val="26"/>
          <w:szCs w:val="26"/>
        </w:rPr>
      </w:pPr>
    </w:p>
    <w:p w:rsidR="0057191D" w:rsidRDefault="0057191D" w:rsidP="00AF1C9D">
      <w:pPr>
        <w:rPr>
          <w:b/>
          <w:sz w:val="26"/>
          <w:szCs w:val="26"/>
        </w:rPr>
      </w:pPr>
    </w:p>
    <w:p w:rsidR="0024474F" w:rsidRDefault="0024474F" w:rsidP="0024474F">
      <w:pPr>
        <w:jc w:val="center"/>
        <w:rPr>
          <w:b/>
          <w:sz w:val="26"/>
          <w:szCs w:val="26"/>
        </w:rPr>
      </w:pPr>
    </w:p>
    <w:p w:rsidR="00D41990" w:rsidRPr="00051B38" w:rsidRDefault="00D41990" w:rsidP="00D41990">
      <w:pPr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>Приложение 2</w:t>
      </w:r>
    </w:p>
    <w:p w:rsidR="00D41990" w:rsidRDefault="00D41990" w:rsidP="00D41990">
      <w:pPr>
        <w:jc w:val="center"/>
        <w:rPr>
          <w:b/>
          <w:sz w:val="26"/>
          <w:szCs w:val="26"/>
        </w:rPr>
      </w:pPr>
    </w:p>
    <w:p w:rsidR="00D41990" w:rsidRDefault="00D41990" w:rsidP="00D419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Контрольно- измерительные материалы </w:t>
      </w:r>
    </w:p>
    <w:p w:rsidR="0024474F" w:rsidRDefault="0024474F" w:rsidP="0024474F">
      <w:pPr>
        <w:jc w:val="center"/>
        <w:rPr>
          <w:b/>
          <w:sz w:val="26"/>
          <w:szCs w:val="26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41990">
        <w:rPr>
          <w:color w:val="000000"/>
        </w:rPr>
        <w:t>Тесты по технологии 8 класс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 xml:space="preserve">1. Тепловое действие электрического тока используется </w:t>
      </w:r>
      <w:proofErr w:type="gramStart"/>
      <w:r w:rsidRPr="00D41990">
        <w:rPr>
          <w:color w:val="000000"/>
        </w:rPr>
        <w:t>в</w:t>
      </w:r>
      <w:proofErr w:type="gramEnd"/>
      <w:r w:rsidRPr="00D41990">
        <w:rPr>
          <w:color w:val="000000"/>
        </w:rPr>
        <w:t>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 xml:space="preserve">а) </w:t>
      </w:r>
      <w:proofErr w:type="gramStart"/>
      <w:r w:rsidRPr="00D41990">
        <w:rPr>
          <w:color w:val="000000"/>
        </w:rPr>
        <w:t>генераторах</w:t>
      </w:r>
      <w:proofErr w:type="gramEnd"/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 xml:space="preserve">б) </w:t>
      </w:r>
      <w:proofErr w:type="gramStart"/>
      <w:r w:rsidRPr="00D41990">
        <w:rPr>
          <w:color w:val="000000"/>
        </w:rPr>
        <w:t>электродвигателях</w:t>
      </w:r>
      <w:proofErr w:type="gramEnd"/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  <w:shd w:val="clear" w:color="auto" w:fill="FFFF00"/>
        </w:rPr>
        <w:t xml:space="preserve">в) </w:t>
      </w:r>
      <w:proofErr w:type="gramStart"/>
      <w:r w:rsidRPr="00D41990">
        <w:rPr>
          <w:color w:val="000000"/>
          <w:shd w:val="clear" w:color="auto" w:fill="FFFF00"/>
        </w:rPr>
        <w:t>электроутюгах</w:t>
      </w:r>
      <w:proofErr w:type="gramEnd"/>
      <w:r w:rsidRPr="00D41990">
        <w:rPr>
          <w:color w:val="000000"/>
          <w:shd w:val="clear" w:color="auto" w:fill="FFFF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 xml:space="preserve">г) </w:t>
      </w:r>
      <w:proofErr w:type="gramStart"/>
      <w:r w:rsidRPr="00D41990">
        <w:rPr>
          <w:color w:val="000000"/>
        </w:rPr>
        <w:t>трансформаторах</w:t>
      </w:r>
      <w:proofErr w:type="gramEnd"/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2. Выполнение проекта завершается: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 изготовлением изделия;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б) оформлением описания проекта;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оценкой и самооценкой проекта;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  <w:shd w:val="clear" w:color="auto" w:fill="FFFF00"/>
        </w:rPr>
        <w:t>г) защитой проекта.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3. Переработка отходов позволяет: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 уменьшить стоимость исходной продукции;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б) уменьшить загрязнения гидросферы;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увеличить выпуск исходной продукции;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  <w:shd w:val="clear" w:color="auto" w:fill="FFFF00"/>
        </w:rPr>
        <w:t>г) сохранить ресурсы;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4. В радиовещании осуществляется передача: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 изображения;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  <w:shd w:val="clear" w:color="auto" w:fill="FFFF00"/>
        </w:rPr>
        <w:t>б) звука;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звука и изображения;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г) периодических сигналов.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5. Безопасным является электрическое напряжение: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 380</w:t>
      </w:r>
      <w:proofErr w:type="gramStart"/>
      <w:r w:rsidRPr="00D41990">
        <w:rPr>
          <w:color w:val="000000"/>
        </w:rPr>
        <w:t xml:space="preserve"> В</w:t>
      </w:r>
      <w:proofErr w:type="gramEnd"/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б) 220</w:t>
      </w:r>
      <w:proofErr w:type="gramStart"/>
      <w:r w:rsidRPr="00D41990">
        <w:rPr>
          <w:color w:val="000000"/>
        </w:rPr>
        <w:t xml:space="preserve"> В</w:t>
      </w:r>
      <w:proofErr w:type="gramEnd"/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127</w:t>
      </w:r>
      <w:proofErr w:type="gramStart"/>
      <w:r w:rsidRPr="00D41990">
        <w:rPr>
          <w:color w:val="000000"/>
        </w:rPr>
        <w:t xml:space="preserve"> В</w:t>
      </w:r>
      <w:proofErr w:type="gramEnd"/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г)  36В;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  <w:shd w:val="clear" w:color="auto" w:fill="FFFF00"/>
        </w:rPr>
        <w:t>д) 12В;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 xml:space="preserve">6. Электромагнитное действие электрического тока используется </w:t>
      </w:r>
      <w:proofErr w:type="gramStart"/>
      <w:r w:rsidRPr="00D41990">
        <w:rPr>
          <w:color w:val="000000"/>
        </w:rPr>
        <w:t>в</w:t>
      </w:r>
      <w:proofErr w:type="gramEnd"/>
      <w:r w:rsidRPr="00D41990">
        <w:rPr>
          <w:color w:val="000000"/>
        </w:rPr>
        <w:t>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 xml:space="preserve">а) </w:t>
      </w:r>
      <w:proofErr w:type="gramStart"/>
      <w:r w:rsidRPr="00D41990">
        <w:rPr>
          <w:color w:val="000000"/>
        </w:rPr>
        <w:t>лампах</w:t>
      </w:r>
      <w:proofErr w:type="gramEnd"/>
      <w:r w:rsidRPr="00D41990">
        <w:rPr>
          <w:color w:val="000000"/>
        </w:rPr>
        <w:t xml:space="preserve"> накаливания;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 xml:space="preserve">б) нагревательных </w:t>
      </w:r>
      <w:proofErr w:type="gramStart"/>
      <w:r w:rsidRPr="00D41990">
        <w:rPr>
          <w:color w:val="000000"/>
        </w:rPr>
        <w:t>приборах</w:t>
      </w:r>
      <w:proofErr w:type="gramEnd"/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  <w:shd w:val="clear" w:color="auto" w:fill="FFFF00"/>
        </w:rPr>
        <w:t xml:space="preserve">в) </w:t>
      </w:r>
      <w:proofErr w:type="gramStart"/>
      <w:r w:rsidRPr="00D41990">
        <w:rPr>
          <w:color w:val="000000"/>
          <w:shd w:val="clear" w:color="auto" w:fill="FFFF00"/>
        </w:rPr>
        <w:t>электродвигателях</w:t>
      </w:r>
      <w:proofErr w:type="gramEnd"/>
      <w:r w:rsidRPr="00D41990">
        <w:rPr>
          <w:color w:val="000000"/>
          <w:shd w:val="clear" w:color="auto" w:fill="FFFF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 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  <w:shd w:val="clear" w:color="auto" w:fill="FFFFFF"/>
        </w:rPr>
        <w:t>7. </w:t>
      </w:r>
      <w:r w:rsidRPr="00D41990">
        <w:rPr>
          <w:rStyle w:val="a9"/>
          <w:color w:val="333333"/>
          <w:shd w:val="clear" w:color="auto" w:fill="FFFFFF"/>
        </w:rPr>
        <w:t>Разница между</w:t>
      </w:r>
      <w:r w:rsidRPr="00D41990">
        <w:rPr>
          <w:color w:val="333333"/>
          <w:shd w:val="clear" w:color="auto" w:fill="FFFFFF"/>
        </w:rPr>
        <w:t> суммой денег от продажи товаров и услуг и затратами на их производство – это …</w:t>
      </w:r>
      <w:r w:rsidRPr="00D41990">
        <w:rPr>
          <w:rStyle w:val="apple-converted-space"/>
          <w:color w:val="333333"/>
          <w:shd w:val="clear" w:color="auto" w:fill="FFFF00"/>
        </w:rPr>
        <w:t> </w:t>
      </w:r>
      <w:r w:rsidRPr="00D41990">
        <w:rPr>
          <w:color w:val="333333"/>
          <w:shd w:val="clear" w:color="auto" w:fill="FFFF00"/>
        </w:rPr>
        <w:t>Прибыль.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9"/>
          <w:color w:val="333333"/>
        </w:rPr>
        <w:t>8.Бюджет семьи –</w:t>
      </w:r>
      <w:r w:rsidRPr="00D41990">
        <w:rPr>
          <w:color w:val="333333"/>
        </w:rPr>
        <w:t> </w:t>
      </w:r>
      <w:r w:rsidRPr="00D41990">
        <w:rPr>
          <w:rStyle w:val="a9"/>
          <w:color w:val="333333"/>
        </w:rPr>
        <w:t>это…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А) деньги или материальные ценности, полученные от предприятия, отдельного лица или какого-либо рода деятельности;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Б) журнал, где учтены доходы семьи, имущество, ценности и расходы  на   удовлетворение потребностей;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  <w:shd w:val="clear" w:color="auto" w:fill="FFFF00"/>
        </w:rPr>
        <w:t>В) структура всех доходов и расходов за определённый промежуток времени</w:t>
      </w:r>
      <w:r w:rsidRPr="00D41990">
        <w:rPr>
          <w:color w:val="333333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9"/>
          <w:color w:val="333333"/>
        </w:rPr>
        <w:t>9. Решите задачу: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Водителю  автобуса при трудоустройстве пообещали выплатить зарплату 12800 рублей. Сколько денег он получит на руки?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lastRenderedPageBreak/>
        <w:t>А) 10240-00;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Б) 11264 – 00;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В</w:t>
      </w:r>
      <w:r w:rsidRPr="00D41990">
        <w:rPr>
          <w:color w:val="333333"/>
          <w:shd w:val="clear" w:color="auto" w:fill="FFFF00"/>
        </w:rPr>
        <w:t>) 11136 – 00.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9"/>
          <w:color w:val="333333"/>
        </w:rPr>
        <w:t>10. Студенту ВУЗа обещали заплатить стипендию 1400-00 рублей.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9"/>
          <w:color w:val="333333"/>
        </w:rPr>
        <w:t>   </w:t>
      </w:r>
      <w:r w:rsidRPr="00D41990">
        <w:rPr>
          <w:rStyle w:val="apple-converted-space"/>
          <w:i/>
          <w:iCs/>
          <w:color w:val="333333"/>
        </w:rPr>
        <w:t> </w:t>
      </w:r>
      <w:r w:rsidRPr="00D41990">
        <w:rPr>
          <w:rStyle w:val="a9"/>
          <w:color w:val="333333"/>
        </w:rPr>
        <w:t>Какую сумму он получит на руки?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А) 1400-00;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  <w:shd w:val="clear" w:color="auto" w:fill="FFFF00"/>
        </w:rPr>
        <w:t>Б) 1218 -00;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В) 1120-00.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8"/>
          <w:color w:val="333333"/>
        </w:rPr>
        <w:t>11. Что применяется для выжигания по дереву?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а)        терморегулятор;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б)        нагревательный элемент;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  <w:shd w:val="clear" w:color="auto" w:fill="FFFF00"/>
        </w:rPr>
        <w:t>в)        выжигательный аппарат.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8"/>
          <w:color w:val="333333"/>
        </w:rPr>
        <w:t xml:space="preserve">12. </w:t>
      </w:r>
      <w:proofErr w:type="gramStart"/>
      <w:r w:rsidRPr="00D41990">
        <w:rPr>
          <w:rStyle w:val="a8"/>
          <w:color w:val="333333"/>
        </w:rPr>
        <w:t>Древесина</w:t>
      </w:r>
      <w:proofErr w:type="gramEnd"/>
      <w:r w:rsidRPr="00D41990">
        <w:rPr>
          <w:rStyle w:val="a8"/>
          <w:color w:val="333333"/>
        </w:rPr>
        <w:t xml:space="preserve"> каких деревьев относится к мягким породам?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а</w:t>
      </w:r>
      <w:r w:rsidRPr="00D41990">
        <w:rPr>
          <w:color w:val="333333"/>
          <w:shd w:val="clear" w:color="auto" w:fill="FFFF00"/>
        </w:rPr>
        <w:t>)        ели, сосны, осины, липы;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б)        дуба, сосны, бука, граба;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в)        дуба, берёзы, бука, тополя.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8"/>
          <w:color w:val="333333"/>
        </w:rPr>
        <w:t>13. Каким инструментом размечают окружность?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а)       </w:t>
      </w:r>
      <w:r w:rsidRPr="00D41990">
        <w:rPr>
          <w:rStyle w:val="apple-converted-space"/>
          <w:color w:val="333333"/>
        </w:rPr>
        <w:t> </w:t>
      </w:r>
      <w:r w:rsidRPr="00D41990">
        <w:rPr>
          <w:color w:val="333333"/>
          <w:shd w:val="clear" w:color="auto" w:fill="FFFF00"/>
        </w:rPr>
        <w:t>циркулем;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б)        рейсмусом;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в)        угольником.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8"/>
          <w:color w:val="333333"/>
        </w:rPr>
        <w:t>14.       Как называется профессия рабочего, занятого ручной обработкой древесины?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а</w:t>
      </w:r>
      <w:r w:rsidRPr="00D41990">
        <w:rPr>
          <w:color w:val="333333"/>
          <w:shd w:val="clear" w:color="auto" w:fill="FFFF00"/>
        </w:rPr>
        <w:t>)        столяр;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б)        распиловщик;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в)        токарь.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15. Перечислите разрыхлители для теста.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1)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сода + уксус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2)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белок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3)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дрожжи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4) жиры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5) молоко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16. Чтобы картофель не потемнел после очистки, его следует:</w:t>
      </w:r>
    </w:p>
    <w:p w:rsidR="00D41990" w:rsidRPr="00D41990" w:rsidRDefault="00D41990" w:rsidP="00D41990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D41990">
        <w:rPr>
          <w:color w:val="000000"/>
        </w:rPr>
        <w:t>положить в холодильник;</w:t>
      </w:r>
    </w:p>
    <w:p w:rsidR="00D41990" w:rsidRPr="00D41990" w:rsidRDefault="00D41990" w:rsidP="00D41990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D41990">
        <w:rPr>
          <w:color w:val="000000"/>
          <w:shd w:val="clear" w:color="auto" w:fill="FFFF00"/>
        </w:rPr>
        <w:t>положить в холодную воду;</w:t>
      </w:r>
    </w:p>
    <w:p w:rsidR="00D41990" w:rsidRPr="00D41990" w:rsidRDefault="00D41990" w:rsidP="00D41990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D41990">
        <w:rPr>
          <w:color w:val="000000"/>
        </w:rPr>
        <w:t>положить в горячую воду;</w:t>
      </w:r>
    </w:p>
    <w:p w:rsidR="00D41990" w:rsidRPr="00D41990" w:rsidRDefault="00D41990" w:rsidP="00D41990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D41990">
        <w:rPr>
          <w:color w:val="000000"/>
        </w:rPr>
        <w:t>накрыть полотенцем.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17.Впиши пропущенные слова: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При сервировке стола к обеду вилку кладут</w:t>
      </w:r>
      <w:proofErr w:type="gramStart"/>
      <w:r w:rsidRPr="00D41990">
        <w:rPr>
          <w:color w:val="000000"/>
        </w:rPr>
        <w:t>……..</w:t>
      </w:r>
      <w:proofErr w:type="gramEnd"/>
      <w:r w:rsidRPr="00D41990">
        <w:rPr>
          <w:color w:val="000000"/>
        </w:rPr>
        <w:t>от тарелки зубцами ……..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18.При ком из царей появилось первое печатное пособие по правилам поведения в России?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  <w:shd w:val="clear" w:color="auto" w:fill="FFFF00"/>
        </w:rPr>
        <w:t>а) При Петре I;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</w:rPr>
        <w:t>                           в) при Иване Грозном;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б) при Екатерине II;                    г) при Николае II.    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19.Как поступить с полученными в подарок сладостями?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 Съесть, когда гости разойдутся;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  <w:shd w:val="clear" w:color="auto" w:fill="FFFF00"/>
        </w:rPr>
        <w:t>б) выставить на общий стол;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передарить кому-нибудь.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17.Как правильно есть котлету?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 Ножом и вилкой;    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</w:t>
      </w:r>
      <w:r w:rsidRPr="00D41990">
        <w:rPr>
          <w:color w:val="000000"/>
          <w:shd w:val="clear" w:color="auto" w:fill="FFFF00"/>
        </w:rPr>
        <w:t>) одной вилкой</w:t>
      </w:r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одним ножом.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18. Из какого растения получают манную крупу?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lastRenderedPageBreak/>
        <w:t>а) Из проса;                       в) из овса;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б) из ячменя;                      г)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из пшеницы.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19. Кисломолочными продуктами являются:</w:t>
      </w:r>
      <w:r w:rsidRPr="00D41990">
        <w:rPr>
          <w:color w:val="000000"/>
        </w:rPr>
        <w:br/>
        <w:t>молоко;</w:t>
      </w:r>
      <w:r w:rsidRPr="00D41990">
        <w:rPr>
          <w:color w:val="000000"/>
        </w:rPr>
        <w:br/>
      </w:r>
      <w:r w:rsidRPr="00D41990">
        <w:rPr>
          <w:color w:val="000000"/>
          <w:shd w:val="clear" w:color="auto" w:fill="FFFF00"/>
        </w:rPr>
        <w:t>кефир;</w:t>
      </w:r>
      <w:r w:rsidRPr="00D41990">
        <w:rPr>
          <w:color w:val="000000"/>
          <w:shd w:val="clear" w:color="auto" w:fill="FFFF00"/>
        </w:rPr>
        <w:br/>
        <w:t>творог</w:t>
      </w:r>
      <w:r w:rsidRPr="00D41990">
        <w:rPr>
          <w:color w:val="000000"/>
        </w:rPr>
        <w:t>;</w:t>
      </w:r>
      <w:r w:rsidRPr="00D41990">
        <w:rPr>
          <w:color w:val="000000"/>
        </w:rPr>
        <w:br/>
        <w:t>мороженое;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20. Волокна растительного происхождения это: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лен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б) шерсть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шелк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г)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хлопок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21. При заготовке рыбы на длительное хранение, ее: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солят;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 xml:space="preserve">б) </w:t>
      </w:r>
      <w:proofErr w:type="spellStart"/>
      <w:r w:rsidRPr="00D41990">
        <w:rPr>
          <w:color w:val="000000"/>
        </w:rPr>
        <w:t>вярят</w:t>
      </w:r>
      <w:proofErr w:type="spellEnd"/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жарят;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г) коптят;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д)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замораживают;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22. Однолетнее растение, дающее волокно в виде ваты: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хлопок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б) крапива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одуванчик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23.Как проверить доброкачественность (свежесть) молока?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</w:t>
      </w:r>
      <w:r w:rsidRPr="00D41990">
        <w:rPr>
          <w:rStyle w:val="apple-converted-space"/>
          <w:color w:val="000000"/>
        </w:rPr>
        <w:t> </w:t>
      </w:r>
      <w:r w:rsidRPr="00D41990">
        <w:rPr>
          <w:color w:val="000000"/>
          <w:shd w:val="clear" w:color="auto" w:fill="FFFF00"/>
        </w:rPr>
        <w:t>кипячением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б) замораживанием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процеживанием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24. К швейным изделиям плечевой группы относятся: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 xml:space="preserve">а) </w:t>
      </w:r>
      <w:proofErr w:type="gramStart"/>
      <w:r w:rsidRPr="00D41990">
        <w:rPr>
          <w:color w:val="000000"/>
        </w:rPr>
        <w:t>юбка-брюки</w:t>
      </w:r>
      <w:proofErr w:type="gramEnd"/>
      <w:r w:rsidRPr="00D41990">
        <w:rPr>
          <w:color w:val="000000"/>
        </w:rPr>
        <w:t>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б</w:t>
      </w:r>
      <w:r w:rsidRPr="00D41990">
        <w:rPr>
          <w:color w:val="000000"/>
          <w:shd w:val="clear" w:color="auto" w:fill="FFFF00"/>
        </w:rPr>
        <w:t>) сарафан;</w:t>
      </w:r>
      <w:r w:rsidRPr="00D41990">
        <w:rPr>
          <w:color w:val="000000"/>
          <w:shd w:val="clear" w:color="auto" w:fill="FFFF00"/>
        </w:rPr>
        <w:br/>
        <w:t>в) платье;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  <w:shd w:val="clear" w:color="auto" w:fill="FFFF00"/>
        </w:rPr>
        <w:t>г) комбинезон;</w:t>
      </w:r>
      <w:r w:rsidRPr="00D41990">
        <w:rPr>
          <w:color w:val="000000"/>
          <w:shd w:val="clear" w:color="auto" w:fill="FFFF00"/>
        </w:rPr>
        <w:br/>
        <w:t>д) жилет</w:t>
      </w:r>
      <w:r w:rsidRPr="00D41990">
        <w:rPr>
          <w:color w:val="000000"/>
        </w:rPr>
        <w:t>.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25. На какой способ варки яиц требуется 2 минуты: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а) в «мешочек»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6</w:t>
      </w:r>
      <w:r w:rsidRPr="00D41990">
        <w:rPr>
          <w:color w:val="000000"/>
          <w:shd w:val="clear" w:color="auto" w:fill="FFFF00"/>
        </w:rPr>
        <w:t>) всмятку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000000"/>
        </w:rPr>
        <w:t>в) вкрутую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rStyle w:val="a8"/>
          <w:color w:val="333333"/>
        </w:rPr>
        <w:t>Критерии оценивания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За каждый правильный ответ -  1 балл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5 (отлично) – 23-25 балла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4 (хорошо) – 17-22 баллов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3 (удовлетворительно) – 12-16 баллов</w:t>
      </w:r>
    </w:p>
    <w:p w:rsidR="00D41990" w:rsidRPr="00D41990" w:rsidRDefault="00D41990" w:rsidP="00D4199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D41990">
        <w:rPr>
          <w:color w:val="333333"/>
        </w:rPr>
        <w:t>2 (неудовлетворительно) - 11 и менее баллов</w:t>
      </w:r>
    </w:p>
    <w:p w:rsidR="00D41990" w:rsidRPr="00D41990" w:rsidRDefault="00D41990" w:rsidP="00D41990">
      <w:pPr>
        <w:rPr>
          <w:sz w:val="24"/>
          <w:szCs w:val="24"/>
        </w:rPr>
      </w:pPr>
    </w:p>
    <w:p w:rsidR="00AF1C9D" w:rsidRDefault="00AF1C9D" w:rsidP="000B3B2C">
      <w:pPr>
        <w:rPr>
          <w:sz w:val="26"/>
          <w:szCs w:val="26"/>
        </w:rPr>
      </w:pPr>
    </w:p>
    <w:p w:rsidR="00AF1C9D" w:rsidRPr="004B789F" w:rsidRDefault="00AF1C9D" w:rsidP="00D41990">
      <w:pPr>
        <w:jc w:val="center"/>
        <w:rPr>
          <w:sz w:val="26"/>
          <w:szCs w:val="26"/>
        </w:rPr>
      </w:pPr>
    </w:p>
    <w:p w:rsidR="00D41990" w:rsidRDefault="00D41990" w:rsidP="00D41990">
      <w:pPr>
        <w:suppressAutoHyphens/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t xml:space="preserve">Приложение </w:t>
      </w:r>
      <w:r>
        <w:rPr>
          <w:i/>
          <w:sz w:val="26"/>
          <w:szCs w:val="26"/>
        </w:rPr>
        <w:t>3</w:t>
      </w:r>
    </w:p>
    <w:p w:rsidR="00D41990" w:rsidRDefault="00D41990" w:rsidP="00D41990">
      <w:pPr>
        <w:suppressAutoHyphens/>
        <w:jc w:val="center"/>
        <w:rPr>
          <w:b/>
          <w:szCs w:val="28"/>
          <w:lang w:eastAsia="ar-SA"/>
        </w:rPr>
      </w:pPr>
    </w:p>
    <w:p w:rsidR="00D41990" w:rsidRPr="00306C12" w:rsidRDefault="00D41990" w:rsidP="00D41990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       </w:t>
      </w:r>
      <w:r w:rsidR="007302D4">
        <w:rPr>
          <w:b/>
          <w:szCs w:val="28"/>
          <w:lang w:eastAsia="ar-SA"/>
        </w:rPr>
        <w:t xml:space="preserve"> </w:t>
      </w:r>
      <w:r w:rsidR="000B3B2C">
        <w:rPr>
          <w:b/>
          <w:szCs w:val="28"/>
          <w:lang w:eastAsia="ar-SA"/>
        </w:rPr>
        <w:t xml:space="preserve">                         на 2022</w:t>
      </w:r>
      <w:r w:rsidR="007302D4">
        <w:rPr>
          <w:b/>
          <w:szCs w:val="28"/>
          <w:lang w:eastAsia="ar-SA"/>
        </w:rPr>
        <w:t>-202</w:t>
      </w:r>
      <w:r w:rsidR="000B3B2C">
        <w:rPr>
          <w:b/>
          <w:szCs w:val="28"/>
          <w:lang w:eastAsia="ar-SA"/>
        </w:rPr>
        <w:t>3</w:t>
      </w:r>
      <w:r>
        <w:rPr>
          <w:b/>
          <w:szCs w:val="28"/>
          <w:lang w:eastAsia="ar-SA"/>
        </w:rPr>
        <w:t xml:space="preserve"> учебный год</w:t>
      </w:r>
    </w:p>
    <w:p w:rsidR="00D41990" w:rsidRPr="004B789F" w:rsidRDefault="00D41990" w:rsidP="00D41990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Класс:  ______</w:t>
      </w:r>
    </w:p>
    <w:p w:rsidR="00D41990" w:rsidRPr="004B789F" w:rsidRDefault="00D41990" w:rsidP="00D41990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  _______________________</w:t>
      </w:r>
    </w:p>
    <w:p w:rsidR="00D41990" w:rsidRPr="004B789F" w:rsidRDefault="00D41990" w:rsidP="00D41990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Учитель: ______________________________________</w:t>
      </w:r>
    </w:p>
    <w:p w:rsidR="00D41990" w:rsidRPr="00306C12" w:rsidRDefault="00D41990" w:rsidP="00D41990">
      <w:pPr>
        <w:jc w:val="center"/>
        <w:rPr>
          <w:b/>
          <w:sz w:val="24"/>
          <w:szCs w:val="24"/>
        </w:rPr>
      </w:pPr>
      <w:r w:rsidRPr="00306C12"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268"/>
        <w:gridCol w:w="1275"/>
        <w:gridCol w:w="1560"/>
        <w:gridCol w:w="1984"/>
        <w:gridCol w:w="1985"/>
      </w:tblGrid>
      <w:tr w:rsidR="00D41990" w:rsidRPr="00306C12" w:rsidTr="00742F45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D41990" w:rsidRPr="00306C12" w:rsidTr="00742F45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41990" w:rsidRPr="00306C12" w:rsidRDefault="00D41990" w:rsidP="00742F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  <w:tr w:rsidR="00D41990" w:rsidRPr="00306C12" w:rsidTr="00742F45">
        <w:trPr>
          <w:trHeight w:val="258"/>
        </w:trPr>
        <w:tc>
          <w:tcPr>
            <w:tcW w:w="852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1990" w:rsidRPr="00306C12" w:rsidRDefault="00D41990" w:rsidP="00742F45">
            <w:pPr>
              <w:rPr>
                <w:sz w:val="20"/>
              </w:rPr>
            </w:pPr>
          </w:p>
        </w:tc>
      </w:tr>
    </w:tbl>
    <w:p w:rsidR="00DA4DBF" w:rsidRDefault="00DA4DBF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p w:rsidR="000B3B2C" w:rsidRDefault="000B3B2C"/>
    <w:sectPr w:rsidR="000B3B2C" w:rsidSect="00742F4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1FE3"/>
    <w:multiLevelType w:val="hybridMultilevel"/>
    <w:tmpl w:val="EB20BF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D4F48"/>
    <w:multiLevelType w:val="hybridMultilevel"/>
    <w:tmpl w:val="90B4B6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>
    <w:nsid w:val="26D90131"/>
    <w:multiLevelType w:val="hybridMultilevel"/>
    <w:tmpl w:val="E9223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3173E"/>
    <w:multiLevelType w:val="multilevel"/>
    <w:tmpl w:val="D4229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31016"/>
    <w:multiLevelType w:val="hybridMultilevel"/>
    <w:tmpl w:val="025E39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E7D71"/>
    <w:multiLevelType w:val="hybridMultilevel"/>
    <w:tmpl w:val="76981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560421"/>
    <w:multiLevelType w:val="hybridMultilevel"/>
    <w:tmpl w:val="49048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E28D5"/>
    <w:multiLevelType w:val="hybridMultilevel"/>
    <w:tmpl w:val="5F8E4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AD4745"/>
    <w:multiLevelType w:val="hybridMultilevel"/>
    <w:tmpl w:val="B7E41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C7D1E"/>
    <w:multiLevelType w:val="hybridMultilevel"/>
    <w:tmpl w:val="88EC2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1E4336"/>
    <w:multiLevelType w:val="hybridMultilevel"/>
    <w:tmpl w:val="32BA8DD8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3BE4DD1"/>
    <w:multiLevelType w:val="hybridMultilevel"/>
    <w:tmpl w:val="39FAB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4C0C2C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8F740F"/>
    <w:multiLevelType w:val="hybridMultilevel"/>
    <w:tmpl w:val="0F58E55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6FFE416F"/>
    <w:multiLevelType w:val="hybridMultilevel"/>
    <w:tmpl w:val="238403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8828F7"/>
    <w:multiLevelType w:val="hybridMultilevel"/>
    <w:tmpl w:val="978E9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A05FC3"/>
    <w:multiLevelType w:val="hybridMultilevel"/>
    <w:tmpl w:val="EDF6A26C"/>
    <w:lvl w:ilvl="0" w:tplc="04190005">
      <w:start w:val="1"/>
      <w:numFmt w:val="bullet"/>
      <w:lvlText w:val=""/>
      <w:lvlJc w:val="left"/>
      <w:pPr>
        <w:ind w:left="136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1"/>
  </w:num>
  <w:num w:numId="5">
    <w:abstractNumId w:val="13"/>
  </w:num>
  <w:num w:numId="6">
    <w:abstractNumId w:val="1"/>
  </w:num>
  <w:num w:numId="7">
    <w:abstractNumId w:val="14"/>
  </w:num>
  <w:num w:numId="8">
    <w:abstractNumId w:val="5"/>
  </w:num>
  <w:num w:numId="9">
    <w:abstractNumId w:val="7"/>
  </w:num>
  <w:num w:numId="10">
    <w:abstractNumId w:val="0"/>
  </w:num>
  <w:num w:numId="11">
    <w:abstractNumId w:val="17"/>
  </w:num>
  <w:num w:numId="12">
    <w:abstractNumId w:val="15"/>
  </w:num>
  <w:num w:numId="13">
    <w:abstractNumId w:val="6"/>
  </w:num>
  <w:num w:numId="14">
    <w:abstractNumId w:val="3"/>
  </w:num>
  <w:num w:numId="15">
    <w:abstractNumId w:val="8"/>
  </w:num>
  <w:num w:numId="16">
    <w:abstractNumId w:val="10"/>
  </w:num>
  <w:num w:numId="17">
    <w:abstractNumId w:val="16"/>
  </w:num>
  <w:num w:numId="18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74F"/>
    <w:rsid w:val="00091200"/>
    <w:rsid w:val="000B3B2C"/>
    <w:rsid w:val="000C668D"/>
    <w:rsid w:val="000E102D"/>
    <w:rsid w:val="002263E3"/>
    <w:rsid w:val="00235A0B"/>
    <w:rsid w:val="0024474F"/>
    <w:rsid w:val="00293BFA"/>
    <w:rsid w:val="00326609"/>
    <w:rsid w:val="003A74DA"/>
    <w:rsid w:val="004914FE"/>
    <w:rsid w:val="004D2289"/>
    <w:rsid w:val="00554EB7"/>
    <w:rsid w:val="0057191D"/>
    <w:rsid w:val="005A7609"/>
    <w:rsid w:val="005E130F"/>
    <w:rsid w:val="005F1D52"/>
    <w:rsid w:val="00604A63"/>
    <w:rsid w:val="006517AE"/>
    <w:rsid w:val="006879B3"/>
    <w:rsid w:val="00691FC7"/>
    <w:rsid w:val="007302D4"/>
    <w:rsid w:val="00742F45"/>
    <w:rsid w:val="00797BE5"/>
    <w:rsid w:val="00943D3B"/>
    <w:rsid w:val="00AF1C9D"/>
    <w:rsid w:val="00BC4BA0"/>
    <w:rsid w:val="00BC6A9D"/>
    <w:rsid w:val="00BE2B5D"/>
    <w:rsid w:val="00C159A1"/>
    <w:rsid w:val="00CB4393"/>
    <w:rsid w:val="00D1004A"/>
    <w:rsid w:val="00D2218D"/>
    <w:rsid w:val="00D25493"/>
    <w:rsid w:val="00D340AD"/>
    <w:rsid w:val="00D379D2"/>
    <w:rsid w:val="00D41990"/>
    <w:rsid w:val="00D76382"/>
    <w:rsid w:val="00DA4DBF"/>
    <w:rsid w:val="00E91B38"/>
    <w:rsid w:val="00EA0311"/>
    <w:rsid w:val="00FE3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7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74F"/>
    <w:pPr>
      <w:ind w:left="720"/>
      <w:contextualSpacing/>
    </w:pPr>
  </w:style>
  <w:style w:type="table" w:styleId="a4">
    <w:name w:val="Table Grid"/>
    <w:basedOn w:val="a1"/>
    <w:rsid w:val="00244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24474F"/>
    <w:rPr>
      <w:color w:val="0000FF"/>
      <w:u w:val="single"/>
    </w:rPr>
  </w:style>
  <w:style w:type="paragraph" w:customStyle="1" w:styleId="a6">
    <w:name w:val="Базовый"/>
    <w:rsid w:val="0024474F"/>
    <w:pPr>
      <w:tabs>
        <w:tab w:val="left" w:pos="708"/>
      </w:tabs>
      <w:suppressAutoHyphens/>
      <w:spacing w:after="200" w:line="276" w:lineRule="auto"/>
    </w:pPr>
    <w:rPr>
      <w:rFonts w:ascii="Calibri" w:eastAsia="Droid Sans Fallback" w:hAnsi="Calibri" w:cs="Calibri"/>
      <w:color w:val="00000A"/>
    </w:rPr>
  </w:style>
  <w:style w:type="table" w:customStyle="1" w:styleId="PlainTable4">
    <w:name w:val="Plain Table 4"/>
    <w:basedOn w:val="a1"/>
    <w:uiPriority w:val="44"/>
    <w:rsid w:val="00D419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7">
    <w:name w:val="Normal (Web)"/>
    <w:basedOn w:val="a"/>
    <w:uiPriority w:val="99"/>
    <w:unhideWhenUsed/>
    <w:rsid w:val="00D41990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D41990"/>
    <w:rPr>
      <w:b/>
      <w:bCs/>
    </w:rPr>
  </w:style>
  <w:style w:type="character" w:styleId="a9">
    <w:name w:val="Emphasis"/>
    <w:basedOn w:val="a0"/>
    <w:uiPriority w:val="20"/>
    <w:qFormat/>
    <w:rsid w:val="00D41990"/>
    <w:rPr>
      <w:i/>
      <w:iCs/>
    </w:rPr>
  </w:style>
  <w:style w:type="character" w:customStyle="1" w:styleId="apple-converted-space">
    <w:name w:val="apple-converted-space"/>
    <w:basedOn w:val="a0"/>
    <w:rsid w:val="00D41990"/>
  </w:style>
  <w:style w:type="paragraph" w:styleId="aa">
    <w:name w:val="Balloon Text"/>
    <w:basedOn w:val="a"/>
    <w:link w:val="ab"/>
    <w:uiPriority w:val="99"/>
    <w:semiHidden/>
    <w:unhideWhenUsed/>
    <w:rsid w:val="00BC4B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B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or.it.ru" TargetMode="External"/><Relationship Id="rId13" Type="http://schemas.openxmlformats.org/officeDocument/2006/relationships/hyperlink" Target="http://www.cnso.ru/tehn" TargetMode="External"/><Relationship Id="rId18" Type="http://schemas.openxmlformats.org/officeDocument/2006/relationships/hyperlink" Target="http://tehnologiya.narod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or-np" TargetMode="External"/><Relationship Id="rId12" Type="http://schemas.openxmlformats.org/officeDocument/2006/relationships/hyperlink" Target="http://www.botic.ru" TargetMode="External"/><Relationship Id="rId17" Type="http://schemas.openxmlformats.org/officeDocument/2006/relationships/hyperlink" Target="http://www.domovodstvo.fata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tehnologia.5944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enter.fio.ru/som" TargetMode="External"/><Relationship Id="rId11" Type="http://schemas.openxmlformats.org/officeDocument/2006/relationships/hyperlink" Target="http://eidos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trud.rkc-74.ru" TargetMode="External"/><Relationship Id="rId10" Type="http://schemas.openxmlformats.org/officeDocument/2006/relationships/hyperlink" Target="http://www/it-n.ru" TargetMode="External"/><Relationship Id="rId19" Type="http://schemas.openxmlformats.org/officeDocument/2006/relationships/hyperlink" Target="http://new.teacher.fi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enclass.ru/user" TargetMode="External"/><Relationship Id="rId14" Type="http://schemas.openxmlformats.org/officeDocument/2006/relationships/hyperlink" Target="http://files.school-collection.edu.ru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4255</Words>
  <Characters>24260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21</cp:revision>
  <cp:lastPrinted>2021-09-16T06:14:00Z</cp:lastPrinted>
  <dcterms:created xsi:type="dcterms:W3CDTF">2019-08-29T18:32:00Z</dcterms:created>
  <dcterms:modified xsi:type="dcterms:W3CDTF">2022-10-20T12:42:00Z</dcterms:modified>
</cp:coreProperties>
</file>