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8108DE" w:rsidRDefault="008108DE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5727700" cy="8703452"/>
            <wp:effectExtent l="0" t="0" r="6350" b="2540"/>
            <wp:docPr id="1" name="Рисунок 1" descr="C:\Users\admin\AppData\Local\Microsoft\Windows\Temporary Internet Files\Content.Word\img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img0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70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4F7D" w:rsidRDefault="00664F7D">
      <w:pPr>
        <w:rPr>
          <w:sz w:val="24"/>
          <w:szCs w:val="24"/>
          <w:lang w:val="ru-RU"/>
        </w:rPr>
      </w:pPr>
    </w:p>
    <w:p w:rsidR="00664F7D" w:rsidRDefault="00664F7D">
      <w:pPr>
        <w:rPr>
          <w:sz w:val="24"/>
          <w:szCs w:val="24"/>
          <w:lang w:val="ru-RU"/>
        </w:rPr>
      </w:pPr>
    </w:p>
    <w:p w:rsidR="00664F7D" w:rsidRPr="00664F7D" w:rsidRDefault="00664F7D">
      <w:pPr>
        <w:rPr>
          <w:sz w:val="24"/>
          <w:szCs w:val="24"/>
          <w:lang w:val="ru-RU"/>
        </w:rPr>
        <w:sectPr w:rsidR="00664F7D" w:rsidRPr="00664F7D">
          <w:pgSz w:w="11900" w:h="16840"/>
          <w:pgMar w:top="1440" w:right="1440" w:bottom="1440" w:left="1440" w:header="720" w:footer="720" w:gutter="0"/>
          <w:cols w:space="720" w:equalWidth="0">
            <w:col w:w="10282" w:space="0"/>
          </w:cols>
          <w:docGrid w:linePitch="360"/>
        </w:sectPr>
      </w:pPr>
    </w:p>
    <w:p w:rsidR="008108DE" w:rsidRPr="00664F7D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8108DE" w:rsidRPr="00ED6BC0" w:rsidRDefault="00ED6BC0">
      <w:pPr>
        <w:autoSpaceDE w:val="0"/>
        <w:autoSpaceDN w:val="0"/>
        <w:spacing w:before="346" w:after="0"/>
        <w:ind w:firstLine="180"/>
        <w:rPr>
          <w:sz w:val="24"/>
          <w:szCs w:val="24"/>
          <w:lang w:val="ru-RU"/>
        </w:rPr>
      </w:pP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8108DE" w:rsidRPr="00ED6BC0" w:rsidRDefault="00ED6BC0">
      <w:pPr>
        <w:autoSpaceDE w:val="0"/>
        <w:autoSpaceDN w:val="0"/>
        <w:spacing w:before="70" w:after="0" w:line="278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576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108DE" w:rsidRPr="00ED6BC0" w:rsidRDefault="00ED6BC0">
      <w:pPr>
        <w:autoSpaceDE w:val="0"/>
        <w:autoSpaceDN w:val="0"/>
        <w:spacing w:before="70" w:after="0" w:line="286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108DE" w:rsidRPr="00ED6BC0" w:rsidRDefault="00ED6BC0">
      <w:pPr>
        <w:autoSpaceDE w:val="0"/>
        <w:autoSpaceDN w:val="0"/>
        <w:spacing w:before="70" w:after="0"/>
        <w:ind w:right="288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108DE" w:rsidRPr="00ED6BC0" w:rsidRDefault="00ED6BC0">
      <w:pPr>
        <w:autoSpaceDE w:val="0"/>
        <w:autoSpaceDN w:val="0"/>
        <w:spacing w:before="72" w:after="0" w:line="281" w:lineRule="auto"/>
        <w:ind w:right="288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81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МЕСТО УЧЕБНОГО ПРЕДМЕТА «ИЗОБРАЗИТЕЛЬНОЕ ИСКУССТВО» В УЧЕБНОМ ПЛАНЕ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/>
        <w:ind w:right="432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8108DE" w:rsidRPr="00ED6BC0" w:rsidRDefault="00ED6BC0">
      <w:pPr>
        <w:autoSpaceDE w:val="0"/>
        <w:autoSpaceDN w:val="0"/>
        <w:spacing w:before="70" w:after="0" w:line="281" w:lineRule="auto"/>
        <w:ind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результатов обучения.</w:t>
      </w:r>
    </w:p>
    <w:p w:rsidR="008108DE" w:rsidRPr="00ED6BC0" w:rsidRDefault="00ED6BC0">
      <w:pPr>
        <w:autoSpaceDE w:val="0"/>
        <w:autoSpaceDN w:val="0"/>
        <w:spacing w:before="192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«Графика»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71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Живопись (гуашь), аппликация или смешанная техника.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8108DE" w:rsidRPr="00ED6BC0" w:rsidRDefault="00ED6BC0">
      <w:pPr>
        <w:autoSpaceDE w:val="0"/>
        <w:autoSpaceDN w:val="0"/>
        <w:spacing w:before="190" w:after="0" w:line="262" w:lineRule="auto"/>
        <w:ind w:left="180" w:right="2016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720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8108DE" w:rsidRPr="00ED6BC0" w:rsidRDefault="00ED6BC0">
      <w:pPr>
        <w:autoSpaceDE w:val="0"/>
        <w:autoSpaceDN w:val="0"/>
        <w:spacing w:before="72" w:after="0" w:line="262" w:lineRule="auto"/>
        <w:ind w:left="180" w:right="288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резания, закручивания, складывания. Объёмная аппликация из бумаги и картона.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2" w:after="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432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Оригами — создание игрушки для новогодней ёлки. Приёмы складывания бумаги.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288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8108DE" w:rsidRPr="00ED6BC0" w:rsidRDefault="00ED6BC0">
      <w:pPr>
        <w:autoSpaceDE w:val="0"/>
        <w:autoSpaceDN w:val="0"/>
        <w:spacing w:before="190" w:after="0" w:line="271" w:lineRule="auto"/>
        <w:ind w:left="180" w:right="72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8108DE" w:rsidRPr="00ED6BC0" w:rsidRDefault="00ED6BC0">
      <w:pPr>
        <w:autoSpaceDE w:val="0"/>
        <w:autoSpaceDN w:val="0"/>
        <w:spacing w:before="346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108DE" w:rsidRPr="00ED6BC0" w:rsidRDefault="00ED6BC0">
      <w:pPr>
        <w:autoSpaceDE w:val="0"/>
        <w:autoSpaceDN w:val="0"/>
        <w:spacing w:before="166" w:after="0" w:line="271" w:lineRule="auto"/>
        <w:ind w:right="1152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Программа призвана обеспечить достижение 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личностных результатов: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уважения и ценностного отношения к своей Родине — России;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обучающихся;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позитивный опыт участия в творческой деятельности;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108DE" w:rsidRPr="00ED6BC0" w:rsidRDefault="00ED6BC0">
      <w:pPr>
        <w:autoSpaceDE w:val="0"/>
        <w:autoSpaceDN w:val="0"/>
        <w:spacing w:before="190" w:after="0" w:line="28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Патриотическое воспитание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8108DE" w:rsidRPr="00ED6BC0" w:rsidRDefault="00ED6BC0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Гражданское воспитание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108DE" w:rsidRPr="00ED6BC0" w:rsidRDefault="00ED6BC0">
      <w:pPr>
        <w:autoSpaceDE w:val="0"/>
        <w:autoSpaceDN w:val="0"/>
        <w:spacing w:before="70" w:after="0" w:line="283" w:lineRule="auto"/>
        <w:ind w:right="288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Духовно-нравственное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108DE" w:rsidRPr="00ED6BC0" w:rsidRDefault="00ED6BC0">
      <w:pPr>
        <w:autoSpaceDE w:val="0"/>
        <w:autoSpaceDN w:val="0"/>
        <w:spacing w:before="70" w:after="0" w:line="28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Эстетическое воспитание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108DE" w:rsidRPr="00ED6BC0" w:rsidRDefault="00ED6BC0">
      <w:pPr>
        <w:autoSpaceDE w:val="0"/>
        <w:autoSpaceDN w:val="0"/>
        <w:spacing w:before="70" w:after="0"/>
        <w:ind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Ценности познавательной деятельности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432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Экологическое воспитание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81" w:lineRule="auto"/>
        <w:ind w:right="144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>Трудовое воспитание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8108DE" w:rsidRPr="00ED6BC0" w:rsidRDefault="00ED6BC0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66" w:after="0" w:line="288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1.Овладение универсальными познавательными действиями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Пространственные представления и сенсорные способности: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сопоставлять части и целое в видимом образе, предмете, конструкции;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абстрагировать образ реальности при построении плоской композиции;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90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действия: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108DE" w:rsidRPr="00ED6BC0" w:rsidRDefault="00ED6BC0">
      <w:pPr>
        <w:autoSpaceDE w:val="0"/>
        <w:autoSpaceDN w:val="0"/>
        <w:spacing w:before="190" w:after="0" w:line="262" w:lineRule="auto"/>
        <w:ind w:left="180" w:right="4752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информацией: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tabs>
          <w:tab w:val="left" w:pos="180"/>
        </w:tabs>
        <w:autoSpaceDE w:val="0"/>
        <w:autoSpaceDN w:val="0"/>
        <w:spacing w:after="0" w:line="286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уметь работать с электронными учебниками и учебными пособиями;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предложенных учителем;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сети Интернет.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2" w:after="0" w:line="288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2.Овладение универсальными коммуникативными действиями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Обучающиеся должны овладеть следующими действиями: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proofErr w:type="gram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исследовательского опыта;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3.Овладение универсальными регулятивными действиями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Обучающиеся должны овладеть следующими действиями: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соблюдать последовательность учебных действий при выполнении задания;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proofErr w:type="gramEnd"/>
    </w:p>
    <w:p w:rsidR="008108DE" w:rsidRPr="00ED6BC0" w:rsidRDefault="00ED6BC0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108DE" w:rsidRPr="00ED6BC0" w:rsidRDefault="00ED6BC0">
      <w:pPr>
        <w:autoSpaceDE w:val="0"/>
        <w:autoSpaceDN w:val="0"/>
        <w:spacing w:before="166" w:after="0"/>
        <w:ind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108DE" w:rsidRPr="00ED6BC0" w:rsidRDefault="00ED6BC0">
      <w:pPr>
        <w:autoSpaceDE w:val="0"/>
        <w:autoSpaceDN w:val="0"/>
        <w:spacing w:before="190" w:after="0" w:line="262" w:lineRule="auto"/>
        <w:ind w:left="180" w:right="72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«Графика»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Осваивать навыки применения свойств простых графических материалов в </w:t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самостоятельной</w:t>
      </w:r>
      <w:proofErr w:type="gramEnd"/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творческой работе в условиях урока.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71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108DE" w:rsidRPr="00ED6BC0" w:rsidRDefault="00ED6BC0">
      <w:pPr>
        <w:autoSpaceDE w:val="0"/>
        <w:autoSpaceDN w:val="0"/>
        <w:spacing w:before="70" w:after="0" w:line="271" w:lineRule="auto"/>
        <w:ind w:right="720" w:firstLine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108DE" w:rsidRPr="00ED6BC0" w:rsidRDefault="00ED6BC0">
      <w:pPr>
        <w:autoSpaceDE w:val="0"/>
        <w:autoSpaceDN w:val="0"/>
        <w:spacing w:before="190" w:after="0" w:line="262" w:lineRule="auto"/>
        <w:ind w:left="180" w:right="3888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proofErr w:type="gram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</w:t>
      </w:r>
      <w:proofErr w:type="gramEnd"/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262" w:lineRule="auto"/>
        <w:ind w:right="432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8108DE" w:rsidRPr="00ED6BC0" w:rsidRDefault="00ED6BC0">
      <w:pPr>
        <w:autoSpaceDE w:val="0"/>
        <w:autoSpaceDN w:val="0"/>
        <w:spacing w:before="70" w:after="0" w:line="230" w:lineRule="auto"/>
        <w:ind w:left="18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/>
        <w:ind w:right="432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81" w:lineRule="auto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  <w:r w:rsidRPr="00ED6BC0">
        <w:rPr>
          <w:sz w:val="24"/>
          <w:szCs w:val="24"/>
          <w:lang w:val="ru-RU"/>
        </w:rPr>
        <w:br/>
      </w: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108DE" w:rsidRPr="00ED6BC0" w:rsidRDefault="00ED6BC0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sz w:val="24"/>
          <w:szCs w:val="24"/>
          <w:lang w:val="ru-RU"/>
        </w:rPr>
      </w:pPr>
      <w:r w:rsidRPr="00ED6BC0">
        <w:rPr>
          <w:sz w:val="24"/>
          <w:szCs w:val="24"/>
          <w:lang w:val="ru-RU"/>
        </w:rPr>
        <w:tab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4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258" w:line="233" w:lineRule="auto"/>
        <w:rPr>
          <w:sz w:val="24"/>
          <w:szCs w:val="24"/>
        </w:rPr>
      </w:pPr>
      <w:r w:rsidRPr="00ED6BC0">
        <w:rPr>
          <w:rFonts w:ascii="Times New Roman" w:eastAsia="Times New Roman" w:hAnsi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00"/>
        <w:gridCol w:w="528"/>
        <w:gridCol w:w="1104"/>
        <w:gridCol w:w="1140"/>
        <w:gridCol w:w="866"/>
        <w:gridCol w:w="3458"/>
        <w:gridCol w:w="828"/>
        <w:gridCol w:w="1610"/>
      </w:tblGrid>
      <w:tr w:rsidR="008108DE" w:rsidRPr="00ED6BC0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8108DE" w:rsidRPr="00ED6BC0" w:rsidTr="00ED6BC0">
        <w:trPr>
          <w:trHeight w:hRule="exact" w:val="57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Модуль 1.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Восприятие произведений искусства</w:t>
            </w:r>
          </w:p>
        </w:tc>
      </w:tr>
      <w:tr w:rsidR="008108DE" w:rsidRPr="00ED6BC0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какими художественными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материалами (карандашами, мелками, красками и т. д.) сделан рисунок;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Представление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различных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художественных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09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какими художественными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материалами (карандашами, мелками, красками и т. д.) сделан рисунок;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Модуль 2.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Графика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16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Графические материалы и их особенности.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рисования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линией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30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09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выполнения рисунка;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4.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10.2022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Выполнять с натуры рисунок листа дерева;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21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Создавать изображения на основе пятна путём добавления к нему деталей, подсказанных воображением;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 w:rsidP="00ED6BC0">
            <w:pPr>
              <w:autoSpaceDE w:val="0"/>
              <w:autoSpaceDN w:val="0"/>
              <w:spacing w:before="76" w:after="0" w:line="233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04.11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Соотносить форму пятна с опытом зрительных впечатлений;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108DE" w:rsidRPr="00ED6BC0" w:rsidTr="00ED6BC0">
        <w:trPr>
          <w:trHeight w:hRule="exact" w:val="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Тень как пример пятна. Теневой театр.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Силуэт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11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.11.2022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Приобретать опыт внимательного аналитического наблюдения;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6840" w:h="11900"/>
          <w:pgMar w:top="282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00"/>
        <w:gridCol w:w="528"/>
        <w:gridCol w:w="1104"/>
        <w:gridCol w:w="1140"/>
        <w:gridCol w:w="866"/>
        <w:gridCol w:w="3458"/>
        <w:gridCol w:w="828"/>
        <w:gridCol w:w="1610"/>
      </w:tblGrid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8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8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.11.2022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Приобрести новый опыт наблюдения окружающей реальности;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Модуль 3.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Живопись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5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45" w:lineRule="auto"/>
              <w:ind w:left="72" w:right="720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Навыки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гуашью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02.12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.2022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Устный опрос;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interneturok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Эмоциональная выразит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ельность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цвета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9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Обсуждать ассоциативные представления, связанные с каждым цветом;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навыков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гуашью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эмоциональное звучание цвета, то, что разный цвет «рассказывает» о разном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гуашью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, в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технике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ассоциативного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воображения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Осваивать свойства симметрии;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Модуль 4.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Скульптура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20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первичные навыки лепки 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—и</w:t>
            </w:r>
            <w:proofErr w:type="gram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зображения в объёме;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вытягивания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вдавливания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сгибания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характеризовать глиняные игрушки известных народных художественных промыслов;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10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Модуль 5. 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Декоративно-прикладное искусство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00"/>
        <w:gridCol w:w="528"/>
        <w:gridCol w:w="1104"/>
        <w:gridCol w:w="1140"/>
        <w:gridCol w:w="866"/>
        <w:gridCol w:w="3458"/>
        <w:gridCol w:w="828"/>
        <w:gridCol w:w="1610"/>
      </w:tblGrid>
      <w:tr w:rsidR="008108DE" w:rsidRPr="00ED6BC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5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10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Выполнить гуашью творческое орнаментальное стилизованное изображение цветка, птицы и др.</w:t>
            </w:r>
          </w:p>
          <w:p w:rsidR="008108DE" w:rsidRPr="00ED6BC0" w:rsidRDefault="00ED6BC0">
            <w:pPr>
              <w:autoSpaceDE w:val="0"/>
              <w:autoSpaceDN w:val="0"/>
              <w:spacing w:before="20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(по выбору) в круге или в квадрате (без раппорта);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4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75212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="00ED6BC0"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752127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  <w:r w:rsidR="00ED6BC0"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2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рисунок игрушки выбранного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промысла или, предварительно покрыв вылепленную игрушку белилами,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нанести орнаменты на свою игрушку, сделанную по мотивам народного промысла;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752127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  <w:r w:rsidR="00ED6BC0"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складывания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бумаги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752127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31</w:t>
            </w:r>
            <w:r w:rsidR="00ED6BC0"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технику оригами, сложение несложных фигурок;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5.</w:t>
            </w:r>
            <w:r w:rsidR="00752127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Приёмы </w:t>
            </w:r>
            <w:proofErr w:type="spellStart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. Сумка или 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96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Модуль 6. 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Архитектура 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7" w:lineRule="auto"/>
              <w:ind w:left="72" w:right="272"/>
              <w:jc w:val="both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складывания объёмных простых геометрических тел из бумаги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(параллелепипед, конус, пирамида) в качестве основы для домиков;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664F7D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50" w:lineRule="auto"/>
              <w:ind w:left="72" w:right="342"/>
              <w:jc w:val="both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  <w:lang w:val="ru-RU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Модуль 7. 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Восприятие произведений искусства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00"/>
        <w:gridCol w:w="528"/>
        <w:gridCol w:w="1104"/>
        <w:gridCol w:w="1140"/>
        <w:gridCol w:w="866"/>
        <w:gridCol w:w="3458"/>
        <w:gridCol w:w="828"/>
        <w:gridCol w:w="1610"/>
      </w:tblGrid>
      <w:tr w:rsidR="008108DE" w:rsidRPr="00ED6BC0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664F7D">
        <w:trPr>
          <w:trHeight w:hRule="exact" w:val="8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Рассматривание иллюстраций к детским книгам на основе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содержательных установок учителя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  <w:lang w:val="ru-RU"/>
              </w:rPr>
            </w:pP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http://www.museum.ru</w:t>
            </w:r>
          </w:p>
        </w:tc>
      </w:tr>
      <w:tr w:rsidR="008108DE" w:rsidRPr="00ED6BC0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https://interneturok.ru/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Модуль 8. </w:t>
            </w: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Азбука цифровой графики</w:t>
            </w:r>
          </w:p>
        </w:tc>
      </w:tr>
      <w:tr w:rsidR="008108DE" w:rsidRPr="00ED6BC0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5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6" w:after="0" w:line="233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http://www.museum.ru</w:t>
            </w:r>
          </w:p>
        </w:tc>
      </w:tr>
      <w:tr w:rsidR="008108DE" w:rsidRPr="00ED6BC0">
        <w:trPr>
          <w:trHeight w:hRule="exact" w:val="34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 xml:space="preserve">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0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328"/>
        </w:trPr>
        <w:tc>
          <w:tcPr>
            <w:tcW w:w="5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7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67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6840" w:h="11900"/>
          <w:pgMar w:top="284" w:right="640" w:bottom="14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8108DE" w:rsidRPr="00ED6BC0" w:rsidRDefault="00ED6BC0">
      <w:pPr>
        <w:autoSpaceDE w:val="0"/>
        <w:autoSpaceDN w:val="0"/>
        <w:spacing w:after="320" w:line="230" w:lineRule="auto"/>
        <w:rPr>
          <w:sz w:val="24"/>
          <w:szCs w:val="24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71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Виды,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формы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8108DE" w:rsidRPr="00ED6BC0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  <w:tr w:rsidR="008108DE" w:rsidRPr="00ED6BC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Восприятие детских рисунков.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8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Навыки восприятия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произведений детского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творчества и формирование зрительских умений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07.09.2022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1" w:lineRule="auto"/>
              <w:ind w:left="72" w:right="86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Представление о различных художественных материалах.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30" w:lineRule="auto"/>
              <w:jc w:val="center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рисунка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14.09.2022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«Графика». Линейный рисунок. Разные виды линий.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Линии в природе. 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Ветки (по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фотографиям): тонкие —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толстые, порывистые, угловатые, плавные и др.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Графические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особенности.</w:t>
            </w:r>
            <w:proofErr w:type="gramEnd"/>
          </w:p>
          <w:p w:rsidR="008108DE" w:rsidRPr="00ED6BC0" w:rsidRDefault="00ED6BC0">
            <w:pPr>
              <w:autoSpaceDE w:val="0"/>
              <w:autoSpaceDN w:val="0"/>
              <w:spacing w:before="7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Приёмы рисования линией.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21.09.2022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«Графика». Рисунок с натуры: рисунок листьев разной формы (треугольный, круглый, овальный, длинный)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28.09.2022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«Графика».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Последовательность рисунка. Первичные навыки определения пропорций и понимания их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значения. От одного пятна —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тела»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,м</w:t>
            </w:r>
            <w:proofErr w:type="gram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еняя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пропорции «лап»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и«шеи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», получаем рисунки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разных животных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12.10.2022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Устный опрос;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98" w:right="650" w:bottom="8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6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«Графика». Линейный тематический рисунок (линия-рассказчица) на сюжет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стихотворения или сюжет из жизни детей (игры во дворе, в походе и др.) с простым 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весёлым повествовательным сюжетом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19.10.2022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78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«Графика».. Пятн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силуэт. Превращение случайного пятна в изображение зверушки или фантастического зверя.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образного видения и способности целостного,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обобщённого видения. Пятно как основа графического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изображения. Тень как пример пятна. Теневой театр.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Силуэт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26.10.2022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6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«Графика». Навыки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работы на уроке с жидкой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краской и кистью, уход за своим рабочим местом. Рассмотрение и анализ средств выражения —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пятна и линии — 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иллюстрациях художников к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детским книгам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02.11.2022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«Живопись». Цвет как одно из главных средств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выражения в изобразительном искусстве.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Навыки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гуашью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условиях урока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09.11.2022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Живопись»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основных цвета. Ассоциативные представления, связанные с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каждым из цветов. Навыки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смешения красок и получения нового цвета. Эмоциональная выразительность цвета.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выражение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настроения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душевного состояния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16.11.2022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«Живопись». 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навыков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гуашью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ED6BC0">
              <w:rPr>
                <w:sz w:val="24"/>
                <w:szCs w:val="24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навыков наблюдения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30.11.2022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«Живопись».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1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Тематическая композиция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«Времена года». Контрастные цветовые состояния времён года.</w:t>
            </w:r>
          </w:p>
          <w:p w:rsidR="008108DE" w:rsidRPr="00ED6BC0" w:rsidRDefault="00ED6BC0">
            <w:pPr>
              <w:autoSpaceDE w:val="0"/>
              <w:autoSpaceDN w:val="0"/>
              <w:spacing w:before="72" w:after="0" w:line="271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Работа гуашью, в технике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аппликации или в смешанной технике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07.12.2022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«Живопись». Техника монотипии. Представления о симметрии.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ассоциативного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воображения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14.12.2022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«Скульптура».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Изображение в объёме. Приёмы работы с пластилином; дощечка, стек, тряпочка. Лепка зверушек из цельной формы (черепашки, ёжика, зайчика и т. д.).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вытягивания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вдавливания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сгибания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скручивания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21.12.2022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«Скульптура».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Бумажная пластика. Овладение первичными приёмами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надрезания, закручивания,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складывания в работе над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объёмной аппликацией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«Скульптура». Лепка игрушки по мотивам одного из наиболее известных народных художественных промыслов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(дымковская,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игрушки или по выбору учителя с учётом местных промыслов)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18.01.2023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«Скульптура». 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Объёмная</w:t>
            </w:r>
            <w:proofErr w:type="gram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апликация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из бумаги и картона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25.01.2023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1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1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Эмоционально-эстетическое восприятие объектов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действительности.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8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Ассоциативное сопоставление с орнаментами в предметах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декоративно-прикладного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искусства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01.02.2023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Представления о симметрии и наблюдение её в природе.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Последовательное ведение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работы над изображением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бабочки по представлению,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использование линии симметрии при составлении узора крыльев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прикладное искусство». Узоры и орнаменты, создаваемые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людьми, и разнообразие их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видов. Орнаменты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геометрические и растительные.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Декоративная композиция в круге или полос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22.02.2023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62" w:lineRule="auto"/>
              <w:ind w:right="1008"/>
              <w:jc w:val="center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«Декоративно-прикладное искусство».</w:t>
            </w:r>
          </w:p>
          <w:p w:rsidR="008108DE" w:rsidRPr="00ED6BC0" w:rsidRDefault="00ED6BC0">
            <w:pPr>
              <w:autoSpaceDE w:val="0"/>
              <w:autoSpaceDN w:val="0"/>
              <w:spacing w:before="72" w:after="0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художественных промыслов.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Дымковская,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игрушка или по выбору учителя с учётом местных промыслов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01.03.2023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прикладное искусство». Оригами— 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</w:t>
            </w:r>
            <w:proofErr w:type="gram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здание игрушки для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новогодней ёлки.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D6BC0">
              <w:rPr>
                <w:sz w:val="24"/>
                <w:szCs w:val="24"/>
              </w:rPr>
              <w:br/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складывания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08.03.2023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«Декоративн</w:t>
            </w:r>
            <w:proofErr w:type="gram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прикладное искусство». Форма и украшение бытовых предметов.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Приёмы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15.03.2023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«Архитектура».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3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разнообразия архитектурных построек 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окружающем мире по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фотографиям, обсуждение их особенностей и составных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частей зданий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22.03.2023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«Архитектура».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приёмов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конструирования из бумаги.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Складывание объёмных простых геометрических тел. Овладение приёмами склеивания деталей, надрезания, вырезания деталей, использование приёмов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29.03.2023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Модуль «Архитектура».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бумаги, картона или пластилина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Восприятие произведений детского творчества.</w:t>
            </w:r>
          </w:p>
          <w:p w:rsidR="008108DE" w:rsidRPr="00ED6BC0" w:rsidRDefault="00ED6BC0">
            <w:pPr>
              <w:autoSpaceDE w:val="0"/>
              <w:autoSpaceDN w:val="0"/>
              <w:spacing w:before="72" w:after="0" w:line="271" w:lineRule="auto"/>
              <w:ind w:left="72" w:right="43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Обсуждение сюжетного и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3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Художественное наблюдение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окружающего мира (мира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природы) и предметной среды жизни человека в зависимости от поставленной аналитической и эстетической задачи наблюдения (установки)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602"/>
        <w:gridCol w:w="732"/>
        <w:gridCol w:w="1620"/>
        <w:gridCol w:w="1668"/>
        <w:gridCol w:w="1236"/>
        <w:gridCol w:w="1190"/>
      </w:tblGrid>
      <w:tr w:rsidR="008108DE" w:rsidRPr="00ED6BC0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Рассматривание иллюстраций к детским книгам на основе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содержательных установок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учителя в соответствии с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изучаемой темой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2" w:after="0" w:line="28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живописной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картиной. Обсуждение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произведений с ярко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выраженным эмоциональным настроением или со сказочным сюжетом. Произведения В. М.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Васнецова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М. А. Врубеля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«Восприятие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произведений искусства».</w:t>
            </w:r>
          </w:p>
          <w:p w:rsidR="008108DE" w:rsidRPr="00ED6BC0" w:rsidRDefault="00ED6BC0">
            <w:pPr>
              <w:autoSpaceDE w:val="0"/>
              <w:autoSpaceDN w:val="0"/>
              <w:spacing w:before="70" w:after="0" w:line="286" w:lineRule="auto"/>
              <w:ind w:left="72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Ассоциации из личного опыта учащихся и оценка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эмоционального содержания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произведений. Произведения И. И. Левитана, А. Г. Венецианова И. И. Шишкина, А. А. </w:t>
            </w:r>
            <w:proofErr w:type="spellStart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Пластова</w:t>
            </w:r>
            <w:proofErr w:type="spellEnd"/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«Азбука цифровой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графики». Фотографирование мелких деталей природы,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запечатление на фотографиях ярких зрительных впечатлений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Модуль «Азбука цифровой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графики». Обсуждение в </w:t>
            </w:r>
            <w:r w:rsidRPr="00ED6BC0">
              <w:rPr>
                <w:sz w:val="24"/>
                <w:szCs w:val="24"/>
                <w:lang w:val="ru-RU"/>
              </w:rPr>
              <w:br/>
            </w: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условиях урока ученических фотографий, соответствующих изучаемой теме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8108DE" w:rsidRPr="00ED6BC0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ED6BC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ED6BC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08DE" w:rsidRPr="00ED6BC0" w:rsidRDefault="008108DE">
            <w:pPr>
              <w:rPr>
                <w:sz w:val="24"/>
                <w:szCs w:val="24"/>
              </w:rPr>
            </w:pPr>
          </w:p>
        </w:tc>
      </w:tr>
    </w:tbl>
    <w:p w:rsidR="008108DE" w:rsidRPr="00ED6BC0" w:rsidRDefault="008108DE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8108DE" w:rsidRPr="00ED6BC0" w:rsidRDefault="008108DE">
      <w:pPr>
        <w:rPr>
          <w:sz w:val="24"/>
          <w:szCs w:val="24"/>
        </w:rPr>
        <w:sectPr w:rsidR="008108DE" w:rsidRPr="00ED6BC0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8108DE" w:rsidRPr="00ED6BC0" w:rsidRDefault="00ED6BC0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8108DE" w:rsidRPr="00ED6BC0" w:rsidRDefault="00ED6BC0">
      <w:pPr>
        <w:autoSpaceDE w:val="0"/>
        <w:autoSpaceDN w:val="0"/>
        <w:spacing w:before="346" w:after="0" w:line="230" w:lineRule="auto"/>
        <w:rPr>
          <w:sz w:val="24"/>
          <w:szCs w:val="24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108DE" w:rsidRPr="00ED6BC0" w:rsidRDefault="00ED6BC0">
      <w:pPr>
        <w:autoSpaceDE w:val="0"/>
        <w:autoSpaceDN w:val="0"/>
        <w:spacing w:before="166" w:after="0" w:line="271" w:lineRule="auto"/>
        <w:ind w:right="144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Изобразительное искусство. 1 класс/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«Просвещение»;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Введите свой вариант:</w:t>
      </w:r>
    </w:p>
    <w:p w:rsidR="008108DE" w:rsidRPr="00ED6BC0" w:rsidRDefault="00ED6BC0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108DE" w:rsidRPr="00ED6BC0" w:rsidRDefault="00ED6BC0">
      <w:pPr>
        <w:autoSpaceDE w:val="0"/>
        <w:autoSpaceDN w:val="0"/>
        <w:spacing w:before="166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Уроки изобразительного искусства - Поурочные разработки издательство Просвещение, 2020 г</w:t>
      </w:r>
    </w:p>
    <w:p w:rsidR="008108DE" w:rsidRPr="00ED6BC0" w:rsidRDefault="00ED6BC0">
      <w:pPr>
        <w:autoSpaceDE w:val="0"/>
        <w:autoSpaceDN w:val="0"/>
        <w:spacing w:before="264" w:after="0" w:line="230" w:lineRule="auto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108DE" w:rsidRPr="00ED6BC0" w:rsidRDefault="00ED6BC0">
      <w:pPr>
        <w:autoSpaceDE w:val="0"/>
        <w:autoSpaceDN w:val="0"/>
        <w:spacing w:before="168" w:after="0" w:line="281" w:lineRule="auto"/>
        <w:ind w:right="720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interneturok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Российская электронная школа 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edu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Библиотека Московской электронной школы 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uchebnik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mos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catalogue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br/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Видеоуроки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 сайте "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Инфоурок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" 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iu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video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lessons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ED6BC0">
        <w:rPr>
          <w:sz w:val="24"/>
          <w:szCs w:val="24"/>
          <w:lang w:val="ru-RU"/>
        </w:rPr>
        <w:br/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Библиотека 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видеоуроков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по школьной программе на сайте "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Internet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урок" 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interneturok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 Онлайн-школа "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Знайка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" </w:t>
      </w:r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znaika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ED6BC0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ED6BC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08DE" w:rsidRPr="00ED6BC0" w:rsidRDefault="008108DE">
      <w:pPr>
        <w:autoSpaceDE w:val="0"/>
        <w:autoSpaceDN w:val="0"/>
        <w:spacing w:after="78" w:line="220" w:lineRule="exact"/>
        <w:rPr>
          <w:sz w:val="24"/>
          <w:szCs w:val="24"/>
          <w:lang w:val="ru-RU"/>
        </w:rPr>
      </w:pPr>
    </w:p>
    <w:p w:rsidR="008108DE" w:rsidRPr="00ED6BC0" w:rsidRDefault="00ED6BC0">
      <w:pPr>
        <w:autoSpaceDE w:val="0"/>
        <w:autoSpaceDN w:val="0"/>
        <w:spacing w:after="0" w:line="408" w:lineRule="auto"/>
        <w:ind w:right="432"/>
        <w:rPr>
          <w:sz w:val="24"/>
          <w:szCs w:val="24"/>
          <w:lang w:val="ru-RU"/>
        </w:rPr>
      </w:pPr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D6BC0">
        <w:rPr>
          <w:sz w:val="24"/>
          <w:szCs w:val="24"/>
          <w:lang w:val="ru-RU"/>
        </w:rPr>
        <w:br/>
      </w:r>
      <w:proofErr w:type="spellStart"/>
      <w:proofErr w:type="gramStart"/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ОБОРУДОВАНИЕ</w:t>
      </w:r>
      <w:proofErr w:type="spellEnd"/>
      <w:proofErr w:type="gramEnd"/>
      <w:r w:rsidRPr="00ED6BC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ДЛЯ ПРОВЕДЕНИЯ ПРАКТИЧЕСКИХ РАБОТ</w:t>
      </w:r>
    </w:p>
    <w:p w:rsidR="008108DE" w:rsidRPr="00ED6BC0" w:rsidRDefault="008108DE">
      <w:pPr>
        <w:rPr>
          <w:sz w:val="24"/>
          <w:szCs w:val="24"/>
          <w:lang w:val="ru-RU"/>
        </w:rPr>
        <w:sectPr w:rsidR="008108DE" w:rsidRPr="00ED6BC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D6BC0" w:rsidRPr="00ED6BC0" w:rsidRDefault="00ED6BC0">
      <w:pPr>
        <w:rPr>
          <w:sz w:val="24"/>
          <w:szCs w:val="24"/>
          <w:lang w:val="ru-RU"/>
        </w:rPr>
      </w:pPr>
    </w:p>
    <w:sectPr w:rsidR="00ED6BC0" w:rsidRPr="00ED6BC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64F7D"/>
    <w:rsid w:val="00752127"/>
    <w:rsid w:val="008108DE"/>
    <w:rsid w:val="00AA1D8D"/>
    <w:rsid w:val="00B47730"/>
    <w:rsid w:val="00CB0664"/>
    <w:rsid w:val="00ED6BC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64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64F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64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64F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750C76-DCCE-431C-B13F-AE2770EE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6080</Words>
  <Characters>34656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40655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5</cp:revision>
  <dcterms:created xsi:type="dcterms:W3CDTF">2013-12-23T23:15:00Z</dcterms:created>
  <dcterms:modified xsi:type="dcterms:W3CDTF">2022-10-20T09:36:00Z</dcterms:modified>
  <cp:category/>
</cp:coreProperties>
</file>