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E15" w:rsidRPr="00F86129" w:rsidRDefault="00822E15">
      <w:pPr>
        <w:autoSpaceDE w:val="0"/>
        <w:autoSpaceDN w:val="0"/>
        <w:spacing w:after="78" w:line="220" w:lineRule="exact"/>
      </w:pPr>
    </w:p>
    <w:bookmarkStart w:id="0" w:name="_GoBack"/>
    <w:p w:rsidR="00822E15" w:rsidRPr="00CE2A2A" w:rsidRDefault="00F2384D">
      <w:pPr>
        <w:rPr>
          <w:lang w:val="ru-RU"/>
        </w:rPr>
        <w:sectPr w:rsidR="00822E15" w:rsidRPr="00CE2A2A">
          <w:pgSz w:w="11900" w:h="16840"/>
          <w:pgMar w:top="1440" w:right="1440" w:bottom="1440" w:left="1440" w:header="720" w:footer="720" w:gutter="0"/>
          <w:cols w:space="720" w:equalWidth="0">
            <w:col w:w="10286" w:space="0"/>
          </w:cols>
          <w:docGrid w:linePitch="360"/>
        </w:sectPr>
      </w:pPr>
      <w:r w:rsidRPr="00F2384D">
        <w:rPr>
          <w:lang w:val="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6pt;height:669.6pt" o:ole="">
            <v:imagedata r:id="rId7" o:title=""/>
          </v:shape>
          <o:OLEObject Type="Embed" ProgID="FoxitReader.Document" ShapeID="_x0000_i1025" DrawAspect="Content" ObjectID="_1727866254" r:id="rId8"/>
        </w:object>
      </w:r>
      <w:bookmarkEnd w:id="0"/>
    </w:p>
    <w:p w:rsidR="00822E15" w:rsidRPr="00CE2A2A" w:rsidRDefault="00822E15">
      <w:pPr>
        <w:autoSpaceDE w:val="0"/>
        <w:autoSpaceDN w:val="0"/>
        <w:spacing w:after="78" w:line="220" w:lineRule="exact"/>
        <w:rPr>
          <w:lang w:val="ru-RU"/>
        </w:rPr>
      </w:pPr>
    </w:p>
    <w:p w:rsidR="00822E15" w:rsidRDefault="00E65FC3">
      <w:pPr>
        <w:autoSpaceDE w:val="0"/>
        <w:autoSpaceDN w:val="0"/>
        <w:spacing w:after="0" w:line="230" w:lineRule="auto"/>
      </w:pPr>
      <w:r>
        <w:rPr>
          <w:rFonts w:ascii="Times New Roman" w:eastAsia="Times New Roman" w:hAnsi="Times New Roman"/>
          <w:b/>
          <w:color w:val="000000"/>
          <w:sz w:val="24"/>
        </w:rPr>
        <w:t>ПОЯСНИТЕЛЬНАЯ ЗАПИСКА</w:t>
      </w:r>
    </w:p>
    <w:p w:rsidR="00822E15" w:rsidRPr="000F7A36" w:rsidRDefault="00E65FC3" w:rsidP="00AE6957">
      <w:pPr>
        <w:autoSpaceDE w:val="0"/>
        <w:autoSpaceDN w:val="0"/>
        <w:spacing w:after="0" w:line="286" w:lineRule="auto"/>
        <w:ind w:firstLine="180"/>
        <w:jc w:val="both"/>
        <w:rPr>
          <w:lang w:val="ru-RU"/>
        </w:rPr>
      </w:pPr>
      <w:proofErr w:type="gramStart"/>
      <w:r w:rsidRPr="000F7A36">
        <w:rPr>
          <w:rFonts w:ascii="Times New Roman" w:eastAsia="Times New Roman" w:hAnsi="Times New Roman"/>
          <w:color w:val="000000"/>
          <w:sz w:val="24"/>
          <w:lang w:val="ru-RU"/>
        </w:rPr>
        <w:t xml:space="preserve">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0F7A36">
        <w:rPr>
          <w:rFonts w:ascii="Times New Roman" w:eastAsia="Times New Roman" w:hAnsi="Times New Roman"/>
          <w:color w:val="000000"/>
          <w:sz w:val="24"/>
          <w:lang w:val="ru-RU"/>
        </w:rPr>
        <w:t>Минпросвещения</w:t>
      </w:r>
      <w:proofErr w:type="spellEnd"/>
      <w:r w:rsidRPr="000F7A36">
        <w:rPr>
          <w:rFonts w:ascii="Times New Roman" w:eastAsia="Times New Roman" w:hAnsi="Times New Roman"/>
          <w:color w:val="000000"/>
          <w:sz w:val="24"/>
          <w:lang w:val="ru-RU"/>
        </w:rPr>
        <w:t xml:space="preserve"> России от 31.05.2021 г.   № 287, зарегистрирован </w:t>
      </w:r>
      <w:r w:rsidRPr="000F7A36">
        <w:rPr>
          <w:lang w:val="ru-RU"/>
        </w:rPr>
        <w:br/>
      </w:r>
      <w:r w:rsidRPr="000F7A36">
        <w:rPr>
          <w:rFonts w:ascii="Times New Roman" w:eastAsia="Times New Roman" w:hAnsi="Times New Roman"/>
          <w:color w:val="000000"/>
          <w:sz w:val="24"/>
          <w:lang w:val="ru-RU"/>
        </w:rPr>
        <w:t>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w:t>
      </w:r>
      <w:proofErr w:type="gramEnd"/>
      <w:r w:rsidRPr="000F7A36">
        <w:rPr>
          <w:rFonts w:ascii="Times New Roman" w:eastAsia="Times New Roman" w:hAnsi="Times New Roman"/>
          <w:color w:val="000000"/>
          <w:sz w:val="24"/>
          <w:lang w:val="ru-RU"/>
        </w:rPr>
        <w:t xml:space="preserve"> языка и литературы в Российской Федерации (утверждённой распоряжением Правительства Российской Федерации от 9 апреля 2016 г. № 637-р). </w:t>
      </w:r>
    </w:p>
    <w:p w:rsidR="00822E15" w:rsidRPr="000F7A36" w:rsidRDefault="00E65FC3" w:rsidP="00AE6957">
      <w:pPr>
        <w:autoSpaceDE w:val="0"/>
        <w:autoSpaceDN w:val="0"/>
        <w:spacing w:after="0" w:line="230" w:lineRule="auto"/>
        <w:jc w:val="both"/>
        <w:rPr>
          <w:lang w:val="ru-RU"/>
        </w:rPr>
      </w:pPr>
      <w:r w:rsidRPr="000F7A36">
        <w:rPr>
          <w:rFonts w:ascii="Times New Roman" w:eastAsia="Times New Roman" w:hAnsi="Times New Roman"/>
          <w:b/>
          <w:color w:val="000000"/>
          <w:sz w:val="24"/>
          <w:lang w:val="ru-RU"/>
        </w:rPr>
        <w:t>ОБЩАЯ ХАРАКТЕРИСТИКА УЧЕБНОГО ПРЕДМЕТА «ЛИТЕРАТУРА»</w:t>
      </w:r>
    </w:p>
    <w:p w:rsidR="00822E15" w:rsidRPr="000F7A36" w:rsidRDefault="00E65FC3" w:rsidP="00AE6957">
      <w:pPr>
        <w:autoSpaceDE w:val="0"/>
        <w:autoSpaceDN w:val="0"/>
        <w:spacing w:before="168" w:after="0"/>
        <w:ind w:right="288" w:firstLine="180"/>
        <w:jc w:val="both"/>
        <w:rPr>
          <w:lang w:val="ru-RU"/>
        </w:rPr>
      </w:pPr>
      <w:r w:rsidRPr="000F7A36">
        <w:rPr>
          <w:rFonts w:ascii="Times New Roman" w:eastAsia="Times New Roman" w:hAnsi="Times New Roman"/>
          <w:color w:val="000000"/>
          <w:sz w:val="24"/>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822E15" w:rsidRPr="000F7A36" w:rsidRDefault="00E65FC3" w:rsidP="00AE6957">
      <w:pPr>
        <w:autoSpaceDE w:val="0"/>
        <w:autoSpaceDN w:val="0"/>
        <w:spacing w:after="0" w:line="281" w:lineRule="auto"/>
        <w:ind w:right="288" w:firstLine="180"/>
        <w:jc w:val="both"/>
        <w:rPr>
          <w:lang w:val="ru-RU"/>
        </w:rPr>
      </w:pPr>
      <w:r w:rsidRPr="000F7A36">
        <w:rPr>
          <w:rFonts w:ascii="Times New Roman" w:eastAsia="Times New Roman" w:hAnsi="Times New Roman"/>
          <w:color w:val="000000"/>
          <w:sz w:val="24"/>
          <w:lang w:val="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22E15" w:rsidRPr="000F7A36" w:rsidRDefault="00E65FC3" w:rsidP="00AE6957">
      <w:pPr>
        <w:autoSpaceDE w:val="0"/>
        <w:autoSpaceDN w:val="0"/>
        <w:spacing w:after="0" w:line="271" w:lineRule="auto"/>
        <w:ind w:right="144" w:firstLine="180"/>
        <w:jc w:val="both"/>
        <w:rPr>
          <w:lang w:val="ru-RU"/>
        </w:rPr>
      </w:pPr>
      <w:r w:rsidRPr="000F7A36">
        <w:rPr>
          <w:rFonts w:ascii="Times New Roman" w:eastAsia="Times New Roman" w:hAnsi="Times New Roman"/>
          <w:color w:val="000000"/>
          <w:sz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822E15" w:rsidRPr="000F7A36" w:rsidRDefault="00E65FC3" w:rsidP="00AE6957">
      <w:pPr>
        <w:autoSpaceDE w:val="0"/>
        <w:autoSpaceDN w:val="0"/>
        <w:spacing w:after="0"/>
        <w:jc w:val="both"/>
        <w:rPr>
          <w:lang w:val="ru-RU"/>
        </w:rPr>
      </w:pPr>
      <w:r w:rsidRPr="000F7A36">
        <w:rPr>
          <w:rFonts w:ascii="Times New Roman" w:eastAsia="Times New Roman" w:hAnsi="Times New Roman"/>
          <w:color w:val="000000"/>
          <w:sz w:val="24"/>
          <w:lang w:val="ru-RU"/>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22E15" w:rsidRPr="000F7A36" w:rsidRDefault="00E65FC3" w:rsidP="00AE6957">
      <w:pPr>
        <w:autoSpaceDE w:val="0"/>
        <w:autoSpaceDN w:val="0"/>
        <w:spacing w:after="0" w:line="281" w:lineRule="auto"/>
        <w:ind w:firstLine="180"/>
        <w:jc w:val="both"/>
        <w:rPr>
          <w:lang w:val="ru-RU"/>
        </w:rPr>
      </w:pPr>
      <w:r w:rsidRPr="000F7A36">
        <w:rPr>
          <w:rFonts w:ascii="Times New Roman" w:eastAsia="Times New Roman" w:hAnsi="Times New Roman"/>
          <w:color w:val="000000"/>
          <w:sz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0F7A36">
        <w:rPr>
          <w:rFonts w:ascii="Times New Roman" w:eastAsia="Times New Roman" w:hAnsi="Times New Roman"/>
          <w:color w:val="000000"/>
          <w:sz w:val="24"/>
          <w:lang w:val="ru-RU"/>
        </w:rPr>
        <w:t>межпредметных</w:t>
      </w:r>
      <w:proofErr w:type="spellEnd"/>
      <w:r w:rsidRPr="000F7A36">
        <w:rPr>
          <w:rFonts w:ascii="Times New Roman" w:eastAsia="Times New Roman" w:hAnsi="Times New Roman"/>
          <w:color w:val="000000"/>
          <w:sz w:val="24"/>
          <w:lang w:val="ru-RU"/>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22E15" w:rsidRPr="000F7A36" w:rsidRDefault="00E65FC3" w:rsidP="00AE6957">
      <w:pPr>
        <w:autoSpaceDE w:val="0"/>
        <w:autoSpaceDN w:val="0"/>
        <w:spacing w:after="0" w:line="281" w:lineRule="auto"/>
        <w:ind w:right="144" w:firstLine="180"/>
        <w:jc w:val="both"/>
        <w:rPr>
          <w:lang w:val="ru-RU"/>
        </w:rPr>
      </w:pPr>
      <w:r w:rsidRPr="000F7A36">
        <w:rPr>
          <w:rFonts w:ascii="Times New Roman" w:eastAsia="Times New Roman" w:hAnsi="Times New Roman"/>
          <w:color w:val="000000"/>
          <w:sz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w:t>
      </w:r>
      <w:r w:rsidRPr="000F7A36">
        <w:rPr>
          <w:lang w:val="ru-RU"/>
        </w:rPr>
        <w:br/>
      </w:r>
      <w:r w:rsidRPr="000F7A36">
        <w:rPr>
          <w:rFonts w:ascii="Times New Roman" w:eastAsia="Times New Roman" w:hAnsi="Times New Roman"/>
          <w:color w:val="000000"/>
          <w:sz w:val="24"/>
          <w:lang w:val="ru-RU"/>
        </w:rPr>
        <w:t xml:space="preserve">планируемых результатов обучения. </w:t>
      </w:r>
    </w:p>
    <w:p w:rsidR="00822E15" w:rsidRPr="000F7A36" w:rsidRDefault="00E65FC3" w:rsidP="00AE6957">
      <w:pPr>
        <w:autoSpaceDE w:val="0"/>
        <w:autoSpaceDN w:val="0"/>
        <w:spacing w:after="0" w:line="230" w:lineRule="auto"/>
        <w:jc w:val="both"/>
        <w:rPr>
          <w:lang w:val="ru-RU"/>
        </w:rPr>
      </w:pPr>
      <w:r w:rsidRPr="000F7A36">
        <w:rPr>
          <w:rFonts w:ascii="Times New Roman" w:eastAsia="Times New Roman" w:hAnsi="Times New Roman"/>
          <w:b/>
          <w:color w:val="000000"/>
          <w:sz w:val="24"/>
          <w:lang w:val="ru-RU"/>
        </w:rPr>
        <w:t>ЦЕЛИ ИЗУЧЕНИЯ УЧЕБНОГО ПРЕДМЕТА «ЛИТЕРАТУРА»</w:t>
      </w:r>
    </w:p>
    <w:p w:rsidR="00822E15" w:rsidRPr="000F7A36" w:rsidRDefault="00E65FC3" w:rsidP="00AE6957">
      <w:pPr>
        <w:autoSpaceDE w:val="0"/>
        <w:autoSpaceDN w:val="0"/>
        <w:spacing w:after="0" w:line="283" w:lineRule="auto"/>
        <w:ind w:right="144" w:firstLine="180"/>
        <w:jc w:val="both"/>
        <w:rPr>
          <w:lang w:val="ru-RU"/>
        </w:rPr>
      </w:pPr>
      <w:proofErr w:type="gramStart"/>
      <w:r w:rsidRPr="000F7A36">
        <w:rPr>
          <w:rFonts w:ascii="Times New Roman" w:eastAsia="Times New Roman" w:hAnsi="Times New Roman"/>
          <w:color w:val="000000"/>
          <w:sz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r w:rsidRPr="000F7A36">
        <w:rPr>
          <w:lang w:val="ru-RU"/>
        </w:rPr>
        <w:br/>
      </w:r>
      <w:r w:rsidRPr="000F7A36">
        <w:rPr>
          <w:rFonts w:ascii="Times New Roman" w:eastAsia="Times New Roman" w:hAnsi="Times New Roman"/>
          <w:color w:val="000000"/>
          <w:sz w:val="24"/>
          <w:lang w:val="ru-RU"/>
        </w:rPr>
        <w:t>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0F7A36">
        <w:rPr>
          <w:rFonts w:ascii="Times New Roman" w:eastAsia="Times New Roman" w:hAnsi="Times New Roman"/>
          <w:color w:val="000000"/>
          <w:sz w:val="24"/>
          <w:lang w:val="ru-RU"/>
        </w:rPr>
        <w:t xml:space="preserve"> Достижение указанных целей возможно при решении учебных задач, которые постепенно усложняются от 5 к 9 классу. </w:t>
      </w:r>
    </w:p>
    <w:p w:rsidR="00822E15" w:rsidRPr="000F7A36" w:rsidRDefault="00822E15" w:rsidP="00AE6957">
      <w:pPr>
        <w:jc w:val="both"/>
        <w:rPr>
          <w:lang w:val="ru-RU"/>
        </w:rPr>
        <w:sectPr w:rsidR="00822E15" w:rsidRPr="000F7A36">
          <w:pgSz w:w="11900" w:h="16840"/>
          <w:pgMar w:top="298" w:right="650" w:bottom="338" w:left="666" w:header="720" w:footer="720" w:gutter="0"/>
          <w:cols w:space="720" w:equalWidth="0">
            <w:col w:w="10584" w:space="0"/>
          </w:cols>
          <w:docGrid w:linePitch="360"/>
        </w:sectPr>
      </w:pPr>
    </w:p>
    <w:p w:rsidR="00822E15" w:rsidRPr="000F7A36" w:rsidRDefault="00822E15" w:rsidP="00AE6957">
      <w:pPr>
        <w:autoSpaceDE w:val="0"/>
        <w:autoSpaceDN w:val="0"/>
        <w:spacing w:after="78" w:line="220" w:lineRule="exact"/>
        <w:jc w:val="both"/>
        <w:rPr>
          <w:lang w:val="ru-RU"/>
        </w:rPr>
      </w:pPr>
    </w:p>
    <w:p w:rsidR="00822E15" w:rsidRPr="000F7A36" w:rsidRDefault="00E65FC3" w:rsidP="00AE6957">
      <w:pPr>
        <w:autoSpaceDE w:val="0"/>
        <w:autoSpaceDN w:val="0"/>
        <w:spacing w:after="0" w:line="286" w:lineRule="auto"/>
        <w:ind w:right="288" w:firstLine="180"/>
        <w:jc w:val="both"/>
        <w:rPr>
          <w:lang w:val="ru-RU"/>
        </w:rPr>
      </w:pPr>
      <w:proofErr w:type="gramStart"/>
      <w:r w:rsidRPr="000F7A36">
        <w:rPr>
          <w:rFonts w:ascii="Times New Roman" w:eastAsia="Times New Roman" w:hAnsi="Times New Roman"/>
          <w:color w:val="000000"/>
          <w:sz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r w:rsidRPr="000F7A36">
        <w:rPr>
          <w:lang w:val="ru-RU"/>
        </w:rPr>
        <w:br/>
      </w:r>
      <w:r w:rsidRPr="000F7A36">
        <w:rPr>
          <w:rFonts w:ascii="Times New Roman" w:eastAsia="Times New Roman" w:hAnsi="Times New Roman"/>
          <w:color w:val="000000"/>
          <w:sz w:val="24"/>
          <w:lang w:val="ru-RU"/>
        </w:rPr>
        <w:t>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0F7A36">
        <w:rPr>
          <w:rFonts w:ascii="Times New Roman" w:eastAsia="Times New Roman" w:hAnsi="Times New Roman"/>
          <w:color w:val="000000"/>
          <w:sz w:val="24"/>
          <w:lang w:val="ru-RU"/>
        </w:rPr>
        <w:t xml:space="preserve"> </w:t>
      </w:r>
      <w:proofErr w:type="gramStart"/>
      <w:r w:rsidRPr="000F7A36">
        <w:rPr>
          <w:rFonts w:ascii="Times New Roman" w:eastAsia="Times New Roman" w:hAnsi="Times New Roman"/>
          <w:color w:val="000000"/>
          <w:sz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822E15" w:rsidRPr="000F7A36" w:rsidRDefault="00E65FC3" w:rsidP="00AE6957">
      <w:pPr>
        <w:autoSpaceDE w:val="0"/>
        <w:autoSpaceDN w:val="0"/>
        <w:spacing w:before="72" w:after="0" w:line="283" w:lineRule="auto"/>
        <w:ind w:firstLine="180"/>
        <w:jc w:val="both"/>
        <w:rPr>
          <w:lang w:val="ru-RU"/>
        </w:rPr>
      </w:pPr>
      <w:proofErr w:type="gramStart"/>
      <w:r w:rsidRPr="000F7A36">
        <w:rPr>
          <w:rFonts w:ascii="Times New Roman" w:eastAsia="Times New Roman" w:hAnsi="Times New Roman"/>
          <w:color w:val="000000"/>
          <w:sz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0F7A36">
        <w:rPr>
          <w:rFonts w:ascii="Times New Roman" w:eastAsia="Times New Roman" w:hAnsi="Times New Roman"/>
          <w:color w:val="000000"/>
          <w:sz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822E15" w:rsidRPr="000F7A36" w:rsidRDefault="00E65FC3" w:rsidP="00AE6957">
      <w:pPr>
        <w:autoSpaceDE w:val="0"/>
        <w:autoSpaceDN w:val="0"/>
        <w:spacing w:after="0" w:line="288" w:lineRule="auto"/>
        <w:ind w:firstLine="180"/>
        <w:jc w:val="both"/>
        <w:rPr>
          <w:lang w:val="ru-RU"/>
        </w:rPr>
      </w:pPr>
      <w:proofErr w:type="gramStart"/>
      <w:r w:rsidRPr="000F7A36">
        <w:rPr>
          <w:rFonts w:ascii="Times New Roman" w:eastAsia="Times New Roman" w:hAnsi="Times New Roman"/>
          <w:color w:val="000000"/>
          <w:sz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sidRPr="000F7A36">
        <w:rPr>
          <w:lang w:val="ru-RU"/>
        </w:rPr>
        <w:br/>
      </w:r>
      <w:r w:rsidRPr="000F7A36">
        <w:rPr>
          <w:rFonts w:ascii="Times New Roman" w:eastAsia="Times New Roman" w:hAnsi="Times New Roman"/>
          <w:color w:val="000000"/>
          <w:sz w:val="24"/>
          <w:lang w:val="ru-RU"/>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0F7A36">
        <w:rPr>
          <w:rFonts w:ascii="Times New Roman" w:eastAsia="Times New Roman" w:hAnsi="Times New Roman"/>
          <w:color w:val="000000"/>
          <w:sz w:val="24"/>
          <w:lang w:val="ru-RU"/>
        </w:rPr>
        <w:t>теоретико</w:t>
      </w:r>
      <w:proofErr w:type="spellEnd"/>
      <w:r w:rsidRPr="000F7A36">
        <w:rPr>
          <w:rFonts w:ascii="Times New Roman" w:eastAsia="Times New Roman" w:hAnsi="Times New Roman"/>
          <w:color w:val="000000"/>
          <w:sz w:val="24"/>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0F7A36">
        <w:rPr>
          <w:rFonts w:ascii="Times New Roman" w:eastAsia="Times New Roman" w:hAnsi="Times New Roman"/>
          <w:color w:val="000000"/>
          <w:sz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r w:rsidRPr="000F7A36">
        <w:rPr>
          <w:lang w:val="ru-RU"/>
        </w:rPr>
        <w:br/>
      </w:r>
      <w:r w:rsidRPr="000F7A36">
        <w:rPr>
          <w:rFonts w:ascii="Times New Roman" w:eastAsia="Times New Roman" w:hAnsi="Times New Roman"/>
          <w:color w:val="000000"/>
          <w:sz w:val="24"/>
          <w:lang w:val="ru-RU"/>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0F7A36">
        <w:rPr>
          <w:rFonts w:ascii="Times New Roman" w:eastAsia="Times New Roman" w:hAnsi="Times New Roman"/>
          <w:color w:val="000000"/>
          <w:sz w:val="24"/>
          <w:lang w:val="ru-RU"/>
        </w:rPr>
        <w:t>проблемы</w:t>
      </w:r>
      <w:proofErr w:type="gramEnd"/>
      <w:r w:rsidRPr="000F7A36">
        <w:rPr>
          <w:rFonts w:ascii="Times New Roman" w:eastAsia="Times New Roman" w:hAnsi="Times New Roman"/>
          <w:color w:val="000000"/>
          <w:sz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r w:rsidRPr="000F7A36">
        <w:rPr>
          <w:lang w:val="ru-RU"/>
        </w:rPr>
        <w:br/>
      </w:r>
      <w:r w:rsidRPr="000F7A36">
        <w:rPr>
          <w:rFonts w:ascii="Times New Roman" w:eastAsia="Times New Roman" w:hAnsi="Times New Roman"/>
          <w:color w:val="000000"/>
          <w:sz w:val="24"/>
          <w:lang w:val="ru-RU"/>
        </w:rPr>
        <w:t xml:space="preserve">критической оценки. </w:t>
      </w:r>
    </w:p>
    <w:p w:rsidR="00822E15" w:rsidRPr="000F7A36" w:rsidRDefault="00E65FC3" w:rsidP="00AE6957">
      <w:pPr>
        <w:autoSpaceDE w:val="0"/>
        <w:autoSpaceDN w:val="0"/>
        <w:spacing w:after="0" w:line="283" w:lineRule="auto"/>
        <w:ind w:firstLine="180"/>
        <w:jc w:val="both"/>
        <w:rPr>
          <w:lang w:val="ru-RU"/>
        </w:rPr>
      </w:pPr>
      <w:r w:rsidRPr="000F7A36">
        <w:rPr>
          <w:rFonts w:ascii="Times New Roman" w:eastAsia="Times New Roman" w:hAnsi="Times New Roman"/>
          <w:color w:val="000000"/>
          <w:sz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22E15" w:rsidRPr="000F7A36" w:rsidRDefault="00E65FC3" w:rsidP="00AE6957">
      <w:pPr>
        <w:autoSpaceDE w:val="0"/>
        <w:autoSpaceDN w:val="0"/>
        <w:spacing w:after="0" w:line="230" w:lineRule="auto"/>
        <w:jc w:val="both"/>
        <w:rPr>
          <w:lang w:val="ru-RU"/>
        </w:rPr>
      </w:pPr>
      <w:r w:rsidRPr="000F7A36">
        <w:rPr>
          <w:rFonts w:ascii="Times New Roman" w:eastAsia="Times New Roman" w:hAnsi="Times New Roman"/>
          <w:b/>
          <w:color w:val="000000"/>
          <w:sz w:val="24"/>
          <w:lang w:val="ru-RU"/>
        </w:rPr>
        <w:t>МЕСТО УЧЕБНОГО ПРЕДМЕТА «ЛИТЕРАТУРА» В УЧЕБНОМ ПЛАНЕ</w:t>
      </w:r>
    </w:p>
    <w:p w:rsidR="00822E15" w:rsidRPr="000F7A36" w:rsidRDefault="00E65FC3" w:rsidP="00AE6957">
      <w:pPr>
        <w:autoSpaceDE w:val="0"/>
        <w:autoSpaceDN w:val="0"/>
        <w:spacing w:after="0" w:line="271" w:lineRule="auto"/>
        <w:ind w:right="576" w:firstLine="180"/>
        <w:jc w:val="both"/>
        <w:rPr>
          <w:lang w:val="ru-RU"/>
        </w:rPr>
      </w:pPr>
      <w:r w:rsidRPr="000F7A36">
        <w:rPr>
          <w:rFonts w:ascii="Times New Roman" w:eastAsia="Times New Roman" w:hAnsi="Times New Roman"/>
          <w:color w:val="000000"/>
          <w:sz w:val="24"/>
          <w:lang w:val="ru-RU"/>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w:t>
      </w:r>
      <w:proofErr w:type="spellStart"/>
      <w:r w:rsidRPr="000F7A36">
        <w:rPr>
          <w:rFonts w:ascii="Times New Roman" w:eastAsia="Times New Roman" w:hAnsi="Times New Roman"/>
          <w:color w:val="000000"/>
          <w:sz w:val="24"/>
          <w:lang w:val="ru-RU"/>
        </w:rPr>
        <w:t>предмету«Литературное</w:t>
      </w:r>
      <w:proofErr w:type="spellEnd"/>
      <w:r w:rsidRPr="000F7A36">
        <w:rPr>
          <w:rFonts w:ascii="Times New Roman" w:eastAsia="Times New Roman" w:hAnsi="Times New Roman"/>
          <w:color w:val="000000"/>
          <w:sz w:val="24"/>
          <w:lang w:val="ru-RU"/>
        </w:rPr>
        <w:t xml:space="preserve"> чтение». </w:t>
      </w:r>
    </w:p>
    <w:p w:rsidR="00822E15" w:rsidRPr="000F7A36" w:rsidRDefault="00E65FC3" w:rsidP="00AE6957">
      <w:pPr>
        <w:autoSpaceDE w:val="0"/>
        <w:autoSpaceDN w:val="0"/>
        <w:spacing w:before="70" w:after="0" w:line="230" w:lineRule="auto"/>
        <w:ind w:left="180"/>
        <w:jc w:val="both"/>
        <w:rPr>
          <w:lang w:val="ru-RU"/>
        </w:rPr>
      </w:pPr>
      <w:r w:rsidRPr="000F7A36">
        <w:rPr>
          <w:rFonts w:ascii="Times New Roman" w:eastAsia="Times New Roman" w:hAnsi="Times New Roman"/>
          <w:color w:val="000000"/>
          <w:sz w:val="24"/>
          <w:lang w:val="ru-RU"/>
        </w:rPr>
        <w:t>В 5 классе на изучение предмета отводится 3 часа в неделю, суммарно изучение литературы в 5</w:t>
      </w:r>
    </w:p>
    <w:p w:rsidR="00822E15" w:rsidRPr="000F7A36" w:rsidRDefault="00822E15" w:rsidP="00AE6957">
      <w:pPr>
        <w:jc w:val="both"/>
        <w:rPr>
          <w:lang w:val="ru-RU"/>
        </w:rPr>
        <w:sectPr w:rsidR="00822E15" w:rsidRPr="000F7A36">
          <w:pgSz w:w="11900" w:h="16840"/>
          <w:pgMar w:top="298" w:right="690" w:bottom="452" w:left="666" w:header="720" w:footer="720" w:gutter="0"/>
          <w:cols w:space="720" w:equalWidth="0">
            <w:col w:w="10544" w:space="0"/>
          </w:cols>
          <w:docGrid w:linePitch="360"/>
        </w:sectPr>
      </w:pPr>
    </w:p>
    <w:p w:rsidR="00822E15" w:rsidRPr="004A2C0A" w:rsidRDefault="00822E15" w:rsidP="00AE6957">
      <w:pPr>
        <w:autoSpaceDE w:val="0"/>
        <w:autoSpaceDN w:val="0"/>
        <w:spacing w:after="66" w:line="220" w:lineRule="exact"/>
        <w:jc w:val="both"/>
        <w:rPr>
          <w:lang w:val="ru-RU"/>
        </w:rPr>
      </w:pPr>
    </w:p>
    <w:p w:rsidR="00822E15" w:rsidRPr="000F7A36" w:rsidRDefault="00E65FC3" w:rsidP="00AE6957">
      <w:pPr>
        <w:autoSpaceDE w:val="0"/>
        <w:autoSpaceDN w:val="0"/>
        <w:spacing w:after="0" w:line="230" w:lineRule="auto"/>
        <w:jc w:val="both"/>
        <w:rPr>
          <w:lang w:val="ru-RU"/>
        </w:rPr>
      </w:pPr>
      <w:r w:rsidRPr="000F7A36">
        <w:rPr>
          <w:rFonts w:ascii="Times New Roman" w:eastAsia="Times New Roman" w:hAnsi="Times New Roman"/>
          <w:color w:val="000000"/>
          <w:sz w:val="24"/>
          <w:lang w:val="ru-RU"/>
        </w:rPr>
        <w:t xml:space="preserve">классе по программе основного общего образования рассчитано на 102 часа. </w:t>
      </w:r>
    </w:p>
    <w:p w:rsidR="00822E15" w:rsidRPr="000F7A36" w:rsidRDefault="00822E15">
      <w:pPr>
        <w:rPr>
          <w:lang w:val="ru-RU"/>
        </w:rPr>
        <w:sectPr w:rsidR="00822E15" w:rsidRPr="000F7A36">
          <w:pgSz w:w="11900" w:h="16840"/>
          <w:pgMar w:top="286" w:right="1440" w:bottom="1440" w:left="666" w:header="720" w:footer="720" w:gutter="0"/>
          <w:cols w:space="720" w:equalWidth="0">
            <w:col w:w="9794" w:space="0"/>
          </w:cols>
          <w:docGrid w:linePitch="360"/>
        </w:sectPr>
      </w:pPr>
    </w:p>
    <w:p w:rsidR="00822E15" w:rsidRPr="000F7A36" w:rsidRDefault="00822E15">
      <w:pPr>
        <w:autoSpaceDE w:val="0"/>
        <w:autoSpaceDN w:val="0"/>
        <w:spacing w:after="78" w:line="220" w:lineRule="exact"/>
        <w:rPr>
          <w:lang w:val="ru-RU"/>
        </w:rPr>
      </w:pPr>
    </w:p>
    <w:p w:rsidR="00822E15" w:rsidRPr="000F7A36" w:rsidRDefault="00E65FC3">
      <w:pPr>
        <w:autoSpaceDE w:val="0"/>
        <w:autoSpaceDN w:val="0"/>
        <w:spacing w:after="0" w:line="230" w:lineRule="auto"/>
        <w:rPr>
          <w:lang w:val="ru-RU"/>
        </w:rPr>
      </w:pPr>
      <w:r w:rsidRPr="000F7A36">
        <w:rPr>
          <w:rFonts w:ascii="Times New Roman" w:eastAsia="Times New Roman" w:hAnsi="Times New Roman"/>
          <w:b/>
          <w:color w:val="000000"/>
          <w:sz w:val="24"/>
          <w:lang w:val="ru-RU"/>
        </w:rPr>
        <w:t xml:space="preserve">СОДЕРЖАНИЕ УЧЕБНОГО ПРЕДМЕТА </w:t>
      </w:r>
    </w:p>
    <w:p w:rsidR="00822E15" w:rsidRPr="000F7A36" w:rsidRDefault="00E65FC3">
      <w:pPr>
        <w:autoSpaceDE w:val="0"/>
        <w:autoSpaceDN w:val="0"/>
        <w:spacing w:before="466" w:after="0" w:line="262" w:lineRule="auto"/>
        <w:ind w:right="7344"/>
        <w:rPr>
          <w:lang w:val="ru-RU"/>
        </w:rPr>
      </w:pPr>
      <w:r w:rsidRPr="000F7A36">
        <w:rPr>
          <w:rFonts w:ascii="Times New Roman" w:eastAsia="Times New Roman" w:hAnsi="Times New Roman"/>
          <w:b/>
          <w:color w:val="000000"/>
          <w:sz w:val="24"/>
          <w:lang w:val="ru-RU"/>
        </w:rPr>
        <w:t xml:space="preserve">Мифология </w:t>
      </w:r>
      <w:r w:rsidRPr="000F7A36">
        <w:rPr>
          <w:lang w:val="ru-RU"/>
        </w:rPr>
        <w:br/>
      </w:r>
      <w:r w:rsidRPr="000F7A36">
        <w:rPr>
          <w:rFonts w:ascii="Times New Roman" w:eastAsia="Times New Roman" w:hAnsi="Times New Roman"/>
          <w:color w:val="000000"/>
          <w:sz w:val="24"/>
          <w:lang w:val="ru-RU"/>
        </w:rPr>
        <w:t>Мифы народов России и мира.</w:t>
      </w:r>
    </w:p>
    <w:p w:rsidR="00822E15" w:rsidRPr="000F7A36" w:rsidRDefault="00E65FC3">
      <w:pPr>
        <w:autoSpaceDE w:val="0"/>
        <w:autoSpaceDN w:val="0"/>
        <w:spacing w:before="406" w:after="0" w:line="271" w:lineRule="auto"/>
        <w:ind w:right="576"/>
        <w:rPr>
          <w:lang w:val="ru-RU"/>
        </w:rPr>
      </w:pPr>
      <w:r w:rsidRPr="000F7A36">
        <w:rPr>
          <w:rFonts w:ascii="Times New Roman" w:eastAsia="Times New Roman" w:hAnsi="Times New Roman"/>
          <w:b/>
          <w:color w:val="000000"/>
          <w:sz w:val="24"/>
          <w:lang w:val="ru-RU"/>
        </w:rPr>
        <w:t xml:space="preserve">Фольклор </w:t>
      </w:r>
      <w:r w:rsidRPr="000F7A36">
        <w:rPr>
          <w:lang w:val="ru-RU"/>
        </w:rPr>
        <w:br/>
      </w:r>
      <w:r w:rsidRPr="000F7A36">
        <w:rPr>
          <w:rFonts w:ascii="Times New Roman" w:eastAsia="Times New Roman" w:hAnsi="Times New Roman"/>
          <w:color w:val="000000"/>
          <w:sz w:val="24"/>
          <w:lang w:val="ru-RU"/>
        </w:rPr>
        <w:t>Малые жанры: пословицы, поговорки, загадки. Сказки народов России и народов мира (не менее трёх).</w:t>
      </w:r>
    </w:p>
    <w:p w:rsidR="00822E15" w:rsidRPr="000F7A36" w:rsidRDefault="00E65FC3">
      <w:pPr>
        <w:autoSpaceDE w:val="0"/>
        <w:autoSpaceDN w:val="0"/>
        <w:spacing w:before="408" w:after="0"/>
        <w:ind w:right="144"/>
        <w:rPr>
          <w:lang w:val="ru-RU"/>
        </w:rPr>
      </w:pPr>
      <w:r w:rsidRPr="000F7A36">
        <w:rPr>
          <w:rFonts w:ascii="Times New Roman" w:eastAsia="Times New Roman" w:hAnsi="Times New Roman"/>
          <w:b/>
          <w:color w:val="000000"/>
          <w:sz w:val="24"/>
          <w:lang w:val="ru-RU"/>
        </w:rPr>
        <w:t xml:space="preserve">Литература первой половины </w:t>
      </w:r>
      <w:r>
        <w:rPr>
          <w:rFonts w:ascii="Times New Roman" w:eastAsia="Times New Roman" w:hAnsi="Times New Roman"/>
          <w:b/>
          <w:color w:val="000000"/>
          <w:sz w:val="24"/>
        </w:rPr>
        <w:t>XIX</w:t>
      </w:r>
      <w:r w:rsidRPr="000F7A36">
        <w:rPr>
          <w:rFonts w:ascii="Times New Roman" w:eastAsia="Times New Roman" w:hAnsi="Times New Roman"/>
          <w:b/>
          <w:color w:val="000000"/>
          <w:sz w:val="24"/>
          <w:lang w:val="ru-RU"/>
        </w:rPr>
        <w:t xml:space="preserve"> века </w:t>
      </w:r>
      <w:r w:rsidRPr="000F7A36">
        <w:rPr>
          <w:lang w:val="ru-RU"/>
        </w:rPr>
        <w:br/>
      </w:r>
      <w:r w:rsidRPr="000F7A36">
        <w:rPr>
          <w:rFonts w:ascii="Times New Roman" w:eastAsia="Times New Roman" w:hAnsi="Times New Roman"/>
          <w:b/>
          <w:color w:val="000000"/>
          <w:sz w:val="24"/>
          <w:lang w:val="ru-RU"/>
        </w:rPr>
        <w:t xml:space="preserve">И. А. Крылов. </w:t>
      </w:r>
      <w:r w:rsidRPr="000F7A36">
        <w:rPr>
          <w:rFonts w:ascii="Times New Roman" w:eastAsia="Times New Roman" w:hAnsi="Times New Roman"/>
          <w:color w:val="000000"/>
          <w:sz w:val="24"/>
          <w:lang w:val="ru-RU"/>
        </w:rPr>
        <w:t>Басни (три по выбору). Например, «Волк на псарне», «Листы и Корни», «Свинья под Дубом», «Квартет»,</w:t>
      </w:r>
      <w:r w:rsidRPr="000F7A36">
        <w:rPr>
          <w:lang w:val="ru-RU"/>
        </w:rPr>
        <w:br/>
      </w:r>
      <w:r w:rsidRPr="000F7A36">
        <w:rPr>
          <w:rFonts w:ascii="Times New Roman" w:eastAsia="Times New Roman" w:hAnsi="Times New Roman"/>
          <w:color w:val="000000"/>
          <w:sz w:val="24"/>
          <w:lang w:val="ru-RU"/>
        </w:rPr>
        <w:t>«Осёл и Соловей», «Ворона и Лисица».</w:t>
      </w:r>
    </w:p>
    <w:p w:rsidR="00822E15" w:rsidRPr="000F7A36" w:rsidRDefault="00E65FC3">
      <w:pPr>
        <w:autoSpaceDE w:val="0"/>
        <w:autoSpaceDN w:val="0"/>
        <w:spacing w:before="70" w:after="0" w:line="262" w:lineRule="auto"/>
        <w:ind w:right="2304"/>
        <w:rPr>
          <w:lang w:val="ru-RU"/>
        </w:rPr>
      </w:pPr>
      <w:r w:rsidRPr="000F7A36">
        <w:rPr>
          <w:rFonts w:ascii="Times New Roman" w:eastAsia="Times New Roman" w:hAnsi="Times New Roman"/>
          <w:b/>
          <w:color w:val="000000"/>
          <w:sz w:val="24"/>
          <w:lang w:val="ru-RU"/>
        </w:rPr>
        <w:t xml:space="preserve">А. С. Пушкин. </w:t>
      </w:r>
      <w:r w:rsidRPr="000F7A36">
        <w:rPr>
          <w:rFonts w:ascii="Times New Roman" w:eastAsia="Times New Roman" w:hAnsi="Times New Roman"/>
          <w:color w:val="000000"/>
          <w:sz w:val="24"/>
          <w:lang w:val="ru-RU"/>
        </w:rPr>
        <w:t>Стихотворения (не менее трёх). «Зимнее утро»,</w:t>
      </w:r>
      <w:r w:rsidRPr="000F7A36">
        <w:rPr>
          <w:lang w:val="ru-RU"/>
        </w:rPr>
        <w:br/>
      </w:r>
      <w:r w:rsidRPr="000F7A36">
        <w:rPr>
          <w:rFonts w:ascii="Times New Roman" w:eastAsia="Times New Roman" w:hAnsi="Times New Roman"/>
          <w:color w:val="000000"/>
          <w:sz w:val="24"/>
          <w:lang w:val="ru-RU"/>
        </w:rPr>
        <w:t>«Зимний вечер», «Няне» и др. «Сказка о мёртвой царевне и о семи богатырях».</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b/>
          <w:color w:val="000000"/>
          <w:sz w:val="24"/>
          <w:lang w:val="ru-RU"/>
        </w:rPr>
        <w:t>М. Ю. Лермонтов.</w:t>
      </w:r>
      <w:r w:rsidRPr="000F7A36">
        <w:rPr>
          <w:rFonts w:ascii="Times New Roman" w:eastAsia="Times New Roman" w:hAnsi="Times New Roman"/>
          <w:color w:val="000000"/>
          <w:sz w:val="24"/>
          <w:lang w:val="ru-RU"/>
        </w:rPr>
        <w:t xml:space="preserve"> Стихотворение «Бородино».</w:t>
      </w:r>
    </w:p>
    <w:p w:rsidR="00822E15" w:rsidRPr="000F7A36" w:rsidRDefault="00E65FC3">
      <w:pPr>
        <w:autoSpaceDE w:val="0"/>
        <w:autoSpaceDN w:val="0"/>
        <w:spacing w:before="70" w:after="0" w:line="262" w:lineRule="auto"/>
        <w:ind w:right="4176"/>
        <w:rPr>
          <w:lang w:val="ru-RU"/>
        </w:rPr>
      </w:pPr>
      <w:r w:rsidRPr="000F7A36">
        <w:rPr>
          <w:rFonts w:ascii="Times New Roman" w:eastAsia="Times New Roman" w:hAnsi="Times New Roman"/>
          <w:b/>
          <w:color w:val="000000"/>
          <w:sz w:val="24"/>
          <w:lang w:val="ru-RU"/>
        </w:rPr>
        <w:t>Н. В. Гоголь.</w:t>
      </w:r>
      <w:r w:rsidRPr="000F7A36">
        <w:rPr>
          <w:rFonts w:ascii="Times New Roman" w:eastAsia="Times New Roman" w:hAnsi="Times New Roman"/>
          <w:color w:val="000000"/>
          <w:sz w:val="24"/>
          <w:lang w:val="ru-RU"/>
        </w:rPr>
        <w:t xml:space="preserve"> Повесть «Ночь перед Рождеством» из </w:t>
      </w:r>
      <w:proofErr w:type="spellStart"/>
      <w:r w:rsidRPr="000F7A36">
        <w:rPr>
          <w:rFonts w:ascii="Times New Roman" w:eastAsia="Times New Roman" w:hAnsi="Times New Roman"/>
          <w:color w:val="000000"/>
          <w:sz w:val="24"/>
          <w:lang w:val="ru-RU"/>
        </w:rPr>
        <w:t>сборника«Вечера</w:t>
      </w:r>
      <w:proofErr w:type="spellEnd"/>
      <w:r w:rsidRPr="000F7A36">
        <w:rPr>
          <w:rFonts w:ascii="Times New Roman" w:eastAsia="Times New Roman" w:hAnsi="Times New Roman"/>
          <w:color w:val="000000"/>
          <w:sz w:val="24"/>
          <w:lang w:val="ru-RU"/>
        </w:rPr>
        <w:t xml:space="preserve"> на хуторе близ Диканьки».</w:t>
      </w:r>
    </w:p>
    <w:p w:rsidR="00822E15" w:rsidRPr="000F7A36" w:rsidRDefault="00E65FC3">
      <w:pPr>
        <w:autoSpaceDE w:val="0"/>
        <w:autoSpaceDN w:val="0"/>
        <w:spacing w:before="406" w:after="0" w:line="262" w:lineRule="auto"/>
        <w:ind w:right="6192"/>
        <w:rPr>
          <w:lang w:val="ru-RU"/>
        </w:rPr>
      </w:pPr>
      <w:r w:rsidRPr="000F7A36">
        <w:rPr>
          <w:rFonts w:ascii="Times New Roman" w:eastAsia="Times New Roman" w:hAnsi="Times New Roman"/>
          <w:b/>
          <w:color w:val="000000"/>
          <w:sz w:val="24"/>
          <w:lang w:val="ru-RU"/>
        </w:rPr>
        <w:t xml:space="preserve">Литература второй половины </w:t>
      </w:r>
      <w:r>
        <w:rPr>
          <w:rFonts w:ascii="Times New Roman" w:eastAsia="Times New Roman" w:hAnsi="Times New Roman"/>
          <w:b/>
          <w:color w:val="000000"/>
          <w:sz w:val="24"/>
        </w:rPr>
        <w:t>XIX</w:t>
      </w:r>
      <w:r w:rsidRPr="000F7A36">
        <w:rPr>
          <w:rFonts w:ascii="Times New Roman" w:eastAsia="Times New Roman" w:hAnsi="Times New Roman"/>
          <w:b/>
          <w:color w:val="000000"/>
          <w:sz w:val="24"/>
          <w:lang w:val="ru-RU"/>
        </w:rPr>
        <w:t xml:space="preserve"> века </w:t>
      </w:r>
      <w:r w:rsidRPr="000F7A36">
        <w:rPr>
          <w:lang w:val="ru-RU"/>
        </w:rPr>
        <w:br/>
      </w:r>
      <w:r w:rsidRPr="000F7A36">
        <w:rPr>
          <w:rFonts w:ascii="Times New Roman" w:eastAsia="Times New Roman" w:hAnsi="Times New Roman"/>
          <w:b/>
          <w:color w:val="000000"/>
          <w:sz w:val="24"/>
          <w:lang w:val="ru-RU"/>
        </w:rPr>
        <w:t>И. С. Тургенев.</w:t>
      </w:r>
      <w:r w:rsidRPr="000F7A36">
        <w:rPr>
          <w:rFonts w:ascii="Times New Roman" w:eastAsia="Times New Roman" w:hAnsi="Times New Roman"/>
          <w:color w:val="000000"/>
          <w:sz w:val="24"/>
          <w:lang w:val="ru-RU"/>
        </w:rPr>
        <w:t xml:space="preserve"> Рассказ «Муму».</w:t>
      </w:r>
    </w:p>
    <w:p w:rsidR="00822E15" w:rsidRPr="000F7A36" w:rsidRDefault="00E65FC3">
      <w:pPr>
        <w:autoSpaceDE w:val="0"/>
        <w:autoSpaceDN w:val="0"/>
        <w:spacing w:before="70" w:after="0" w:line="262" w:lineRule="auto"/>
        <w:ind w:right="144"/>
        <w:rPr>
          <w:lang w:val="ru-RU"/>
        </w:rPr>
      </w:pPr>
      <w:r w:rsidRPr="000F7A36">
        <w:rPr>
          <w:rFonts w:ascii="Times New Roman" w:eastAsia="Times New Roman" w:hAnsi="Times New Roman"/>
          <w:b/>
          <w:color w:val="000000"/>
          <w:sz w:val="24"/>
          <w:lang w:val="ru-RU"/>
        </w:rPr>
        <w:t>Н. А. Некрасов.</w:t>
      </w:r>
      <w:r w:rsidRPr="000F7A36">
        <w:rPr>
          <w:rFonts w:ascii="Times New Roman" w:eastAsia="Times New Roman" w:hAnsi="Times New Roman"/>
          <w:color w:val="000000"/>
          <w:sz w:val="24"/>
          <w:lang w:val="ru-RU"/>
        </w:rPr>
        <w:t xml:space="preserve"> Стихотворения (не менее двух). «Крестьянские дети». «Школьник». Поэма «Мороз, Красный нос» (фрагмент).</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b/>
          <w:color w:val="000000"/>
          <w:sz w:val="24"/>
          <w:lang w:val="ru-RU"/>
        </w:rPr>
        <w:t>Л. Н. Толстой.</w:t>
      </w:r>
      <w:r w:rsidRPr="000F7A36">
        <w:rPr>
          <w:rFonts w:ascii="Times New Roman" w:eastAsia="Times New Roman" w:hAnsi="Times New Roman"/>
          <w:color w:val="000000"/>
          <w:sz w:val="24"/>
          <w:lang w:val="ru-RU"/>
        </w:rPr>
        <w:t xml:space="preserve"> Рассказ «Кавказский пленник».</w:t>
      </w:r>
    </w:p>
    <w:p w:rsidR="00822E15" w:rsidRPr="000F7A36" w:rsidRDefault="00E65FC3">
      <w:pPr>
        <w:autoSpaceDE w:val="0"/>
        <w:autoSpaceDN w:val="0"/>
        <w:spacing w:before="406" w:after="0"/>
        <w:rPr>
          <w:lang w:val="ru-RU"/>
        </w:rPr>
      </w:pPr>
      <w:r w:rsidRPr="000F7A36">
        <w:rPr>
          <w:rFonts w:ascii="Times New Roman" w:eastAsia="Times New Roman" w:hAnsi="Times New Roman"/>
          <w:b/>
          <w:color w:val="000000"/>
          <w:sz w:val="24"/>
          <w:lang w:val="ru-RU"/>
        </w:rPr>
        <w:t xml:space="preserve">Литература </w:t>
      </w:r>
      <w:r>
        <w:rPr>
          <w:rFonts w:ascii="Times New Roman" w:eastAsia="Times New Roman" w:hAnsi="Times New Roman"/>
          <w:b/>
          <w:color w:val="000000"/>
          <w:sz w:val="24"/>
        </w:rPr>
        <w:t>XIX</w:t>
      </w:r>
      <w:r w:rsidRPr="000F7A36">
        <w:rPr>
          <w:rFonts w:ascii="Times New Roman" w:eastAsia="Times New Roman" w:hAnsi="Times New Roman"/>
          <w:b/>
          <w:color w:val="000000"/>
          <w:sz w:val="24"/>
          <w:lang w:val="ru-RU"/>
        </w:rPr>
        <w:t xml:space="preserve">—ХХ веков </w:t>
      </w:r>
      <w:r w:rsidRPr="000F7A36">
        <w:rPr>
          <w:lang w:val="ru-RU"/>
        </w:rPr>
        <w:br/>
      </w:r>
      <w:r w:rsidRPr="000F7A36">
        <w:rPr>
          <w:rFonts w:ascii="Times New Roman" w:eastAsia="Times New Roman" w:hAnsi="Times New Roman"/>
          <w:b/>
          <w:color w:val="000000"/>
          <w:sz w:val="24"/>
          <w:lang w:val="ru-RU"/>
        </w:rPr>
        <w:t xml:space="preserve">Стихотворения отечественных поэтов </w:t>
      </w:r>
      <w:r>
        <w:rPr>
          <w:rFonts w:ascii="Times New Roman" w:eastAsia="Times New Roman" w:hAnsi="Times New Roman"/>
          <w:b/>
          <w:color w:val="000000"/>
          <w:sz w:val="24"/>
        </w:rPr>
        <w:t>XIX</w:t>
      </w:r>
      <w:r w:rsidRPr="000F7A36">
        <w:rPr>
          <w:rFonts w:ascii="Times New Roman" w:eastAsia="Times New Roman" w:hAnsi="Times New Roman"/>
          <w:b/>
          <w:color w:val="000000"/>
          <w:sz w:val="24"/>
          <w:lang w:val="ru-RU"/>
        </w:rPr>
        <w:t xml:space="preserve">—ХХ веков о родной природе и о связи человека с Родиной </w:t>
      </w:r>
      <w:r w:rsidRPr="000F7A36">
        <w:rPr>
          <w:rFonts w:ascii="Times New Roman" w:eastAsia="Times New Roman" w:hAnsi="Times New Roman"/>
          <w:color w:val="000000"/>
          <w:sz w:val="24"/>
          <w:lang w:val="ru-RU"/>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822E15" w:rsidRPr="000F7A36" w:rsidRDefault="00E65FC3">
      <w:pPr>
        <w:autoSpaceDE w:val="0"/>
        <w:autoSpaceDN w:val="0"/>
        <w:spacing w:before="70" w:after="0" w:line="271" w:lineRule="auto"/>
        <w:rPr>
          <w:lang w:val="ru-RU"/>
        </w:rPr>
      </w:pPr>
      <w:r w:rsidRPr="000F7A36">
        <w:rPr>
          <w:rFonts w:ascii="Times New Roman" w:eastAsia="Times New Roman" w:hAnsi="Times New Roman"/>
          <w:b/>
          <w:color w:val="000000"/>
          <w:sz w:val="24"/>
          <w:lang w:val="ru-RU"/>
        </w:rPr>
        <w:t xml:space="preserve">Юмористические рассказы отечественных писателей </w:t>
      </w:r>
      <w:r>
        <w:rPr>
          <w:rFonts w:ascii="Times New Roman" w:eastAsia="Times New Roman" w:hAnsi="Times New Roman"/>
          <w:b/>
          <w:color w:val="000000"/>
          <w:sz w:val="24"/>
        </w:rPr>
        <w:t>XIX</w:t>
      </w:r>
      <w:r w:rsidRPr="000F7A36">
        <w:rPr>
          <w:rFonts w:ascii="Times New Roman" w:eastAsia="Times New Roman" w:hAnsi="Times New Roman"/>
          <w:b/>
          <w:color w:val="000000"/>
          <w:sz w:val="24"/>
          <w:lang w:val="ru-RU"/>
        </w:rPr>
        <w:t xml:space="preserve">— </w:t>
      </w:r>
      <w:r>
        <w:rPr>
          <w:rFonts w:ascii="Times New Roman" w:eastAsia="Times New Roman" w:hAnsi="Times New Roman"/>
          <w:b/>
          <w:color w:val="000000"/>
          <w:sz w:val="24"/>
        </w:rPr>
        <w:t>XX</w:t>
      </w:r>
      <w:r w:rsidRPr="000F7A36">
        <w:rPr>
          <w:rFonts w:ascii="Times New Roman" w:eastAsia="Times New Roman" w:hAnsi="Times New Roman"/>
          <w:b/>
          <w:color w:val="000000"/>
          <w:sz w:val="24"/>
          <w:lang w:val="ru-RU"/>
        </w:rPr>
        <w:t xml:space="preserve"> веков </w:t>
      </w:r>
      <w:r w:rsidRPr="000F7A36">
        <w:rPr>
          <w:lang w:val="ru-RU"/>
        </w:rPr>
        <w:br/>
      </w:r>
      <w:r w:rsidRPr="000F7A36">
        <w:rPr>
          <w:rFonts w:ascii="Times New Roman" w:eastAsia="Times New Roman" w:hAnsi="Times New Roman"/>
          <w:b/>
          <w:color w:val="000000"/>
          <w:sz w:val="24"/>
          <w:lang w:val="ru-RU"/>
        </w:rPr>
        <w:t xml:space="preserve">А. П. Чехов </w:t>
      </w:r>
      <w:r w:rsidRPr="000F7A36">
        <w:rPr>
          <w:rFonts w:ascii="Times New Roman" w:eastAsia="Times New Roman" w:hAnsi="Times New Roman"/>
          <w:color w:val="000000"/>
          <w:sz w:val="24"/>
          <w:lang w:val="ru-RU"/>
        </w:rPr>
        <w:t xml:space="preserve">(два рассказа по выбору). Например, «Лошадиная фамилия», «Мальчики», «Хирургия» и др. </w:t>
      </w:r>
    </w:p>
    <w:p w:rsidR="00822E15" w:rsidRPr="000F7A36" w:rsidRDefault="00E65FC3">
      <w:pPr>
        <w:autoSpaceDE w:val="0"/>
        <w:autoSpaceDN w:val="0"/>
        <w:spacing w:before="72" w:after="0" w:line="262" w:lineRule="auto"/>
        <w:ind w:right="1008"/>
        <w:rPr>
          <w:lang w:val="ru-RU"/>
        </w:rPr>
      </w:pPr>
      <w:r w:rsidRPr="000F7A36">
        <w:rPr>
          <w:rFonts w:ascii="Times New Roman" w:eastAsia="Times New Roman" w:hAnsi="Times New Roman"/>
          <w:b/>
          <w:color w:val="000000"/>
          <w:sz w:val="24"/>
          <w:lang w:val="ru-RU"/>
        </w:rPr>
        <w:t xml:space="preserve">М. М. Зощенко </w:t>
      </w:r>
      <w:r w:rsidRPr="000F7A36">
        <w:rPr>
          <w:rFonts w:ascii="Times New Roman" w:eastAsia="Times New Roman" w:hAnsi="Times New Roman"/>
          <w:color w:val="000000"/>
          <w:sz w:val="24"/>
          <w:lang w:val="ru-RU"/>
        </w:rPr>
        <w:t>(два рассказа по выбору). Например, «Галоша», «Лёля  и  Минька»,  «Ёлка», «Золотые  слова»,  «Встреча» и др.</w:t>
      </w:r>
    </w:p>
    <w:p w:rsidR="00822E15" w:rsidRPr="000F7A36" w:rsidRDefault="00E65FC3">
      <w:pPr>
        <w:autoSpaceDE w:val="0"/>
        <w:autoSpaceDN w:val="0"/>
        <w:spacing w:before="70" w:after="0" w:line="262" w:lineRule="auto"/>
        <w:rPr>
          <w:lang w:val="ru-RU"/>
        </w:rPr>
      </w:pPr>
      <w:r w:rsidRPr="000F7A36">
        <w:rPr>
          <w:rFonts w:ascii="Times New Roman" w:eastAsia="Times New Roman" w:hAnsi="Times New Roman"/>
          <w:b/>
          <w:color w:val="000000"/>
          <w:sz w:val="24"/>
          <w:lang w:val="ru-RU"/>
        </w:rPr>
        <w:t>Произведения отечественной литературы о природе и животных</w:t>
      </w:r>
      <w:r w:rsidRPr="000F7A36">
        <w:rPr>
          <w:rFonts w:ascii="Times New Roman" w:eastAsia="Times New Roman" w:hAnsi="Times New Roman"/>
          <w:color w:val="000000"/>
          <w:sz w:val="24"/>
          <w:lang w:val="ru-RU"/>
        </w:rPr>
        <w:t xml:space="preserve"> (не менее двух). Например, А. И. Куприна, М. М. Пришвина, К. Г. Паустовского.</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b/>
          <w:color w:val="000000"/>
          <w:sz w:val="24"/>
          <w:lang w:val="ru-RU"/>
        </w:rPr>
        <w:t>А. П. Платонов.</w:t>
      </w:r>
      <w:r w:rsidRPr="000F7A36">
        <w:rPr>
          <w:rFonts w:ascii="Times New Roman" w:eastAsia="Times New Roman" w:hAnsi="Times New Roman"/>
          <w:color w:val="000000"/>
          <w:sz w:val="24"/>
          <w:lang w:val="ru-RU"/>
        </w:rPr>
        <w:t xml:space="preserve"> Рассказы (один по выбору). Например, «Корова», «Никита» и др.</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b/>
          <w:color w:val="000000"/>
          <w:sz w:val="24"/>
          <w:lang w:val="ru-RU"/>
        </w:rPr>
        <w:t>В. П. Астафьев.</w:t>
      </w:r>
      <w:r w:rsidRPr="000F7A36">
        <w:rPr>
          <w:rFonts w:ascii="Times New Roman" w:eastAsia="Times New Roman" w:hAnsi="Times New Roman"/>
          <w:color w:val="000000"/>
          <w:sz w:val="24"/>
          <w:lang w:val="ru-RU"/>
        </w:rPr>
        <w:t xml:space="preserve"> Рассказ «</w:t>
      </w:r>
      <w:proofErr w:type="spellStart"/>
      <w:r w:rsidRPr="000F7A36">
        <w:rPr>
          <w:rFonts w:ascii="Times New Roman" w:eastAsia="Times New Roman" w:hAnsi="Times New Roman"/>
          <w:color w:val="000000"/>
          <w:sz w:val="24"/>
          <w:lang w:val="ru-RU"/>
        </w:rPr>
        <w:t>Васюткино</w:t>
      </w:r>
      <w:proofErr w:type="spellEnd"/>
      <w:r w:rsidRPr="000F7A36">
        <w:rPr>
          <w:rFonts w:ascii="Times New Roman" w:eastAsia="Times New Roman" w:hAnsi="Times New Roman"/>
          <w:color w:val="000000"/>
          <w:sz w:val="24"/>
          <w:lang w:val="ru-RU"/>
        </w:rPr>
        <w:t xml:space="preserve"> озеро».</w:t>
      </w:r>
    </w:p>
    <w:p w:rsidR="00822E15" w:rsidRPr="000F7A36" w:rsidRDefault="00E65FC3">
      <w:pPr>
        <w:autoSpaceDE w:val="0"/>
        <w:autoSpaceDN w:val="0"/>
        <w:spacing w:before="406" w:after="0" w:line="262" w:lineRule="auto"/>
        <w:rPr>
          <w:lang w:val="ru-RU"/>
        </w:rPr>
      </w:pPr>
      <w:r w:rsidRPr="000F7A36">
        <w:rPr>
          <w:rFonts w:ascii="Times New Roman" w:eastAsia="Times New Roman" w:hAnsi="Times New Roman"/>
          <w:b/>
          <w:color w:val="000000"/>
          <w:sz w:val="24"/>
          <w:lang w:val="ru-RU"/>
        </w:rPr>
        <w:t xml:space="preserve">Литература </w:t>
      </w:r>
      <w:r>
        <w:rPr>
          <w:rFonts w:ascii="Times New Roman" w:eastAsia="Times New Roman" w:hAnsi="Times New Roman"/>
          <w:b/>
          <w:color w:val="000000"/>
          <w:sz w:val="24"/>
        </w:rPr>
        <w:t>XX</w:t>
      </w:r>
      <w:r w:rsidRPr="000F7A36">
        <w:rPr>
          <w:rFonts w:ascii="Times New Roman" w:eastAsia="Times New Roman" w:hAnsi="Times New Roman"/>
          <w:b/>
          <w:color w:val="000000"/>
          <w:sz w:val="24"/>
          <w:lang w:val="ru-RU"/>
        </w:rPr>
        <w:t>—</w:t>
      </w:r>
      <w:r>
        <w:rPr>
          <w:rFonts w:ascii="Times New Roman" w:eastAsia="Times New Roman" w:hAnsi="Times New Roman"/>
          <w:b/>
          <w:color w:val="000000"/>
          <w:sz w:val="24"/>
        </w:rPr>
        <w:t>XXI</w:t>
      </w:r>
      <w:r w:rsidRPr="000F7A36">
        <w:rPr>
          <w:rFonts w:ascii="Times New Roman" w:eastAsia="Times New Roman" w:hAnsi="Times New Roman"/>
          <w:b/>
          <w:color w:val="000000"/>
          <w:sz w:val="24"/>
          <w:lang w:val="ru-RU"/>
        </w:rPr>
        <w:t xml:space="preserve"> веков </w:t>
      </w:r>
      <w:r w:rsidRPr="000F7A36">
        <w:rPr>
          <w:lang w:val="ru-RU"/>
        </w:rPr>
        <w:br/>
      </w:r>
      <w:r w:rsidRPr="000F7A36">
        <w:rPr>
          <w:rFonts w:ascii="Times New Roman" w:eastAsia="Times New Roman" w:hAnsi="Times New Roman"/>
          <w:b/>
          <w:color w:val="000000"/>
          <w:sz w:val="24"/>
          <w:lang w:val="ru-RU"/>
        </w:rPr>
        <w:t>Произведения отечественной прозы на тему «Человек на войне»</w:t>
      </w:r>
      <w:r w:rsidRPr="000F7A36">
        <w:rPr>
          <w:rFonts w:ascii="Times New Roman" w:eastAsia="Times New Roman" w:hAnsi="Times New Roman"/>
          <w:color w:val="000000"/>
          <w:sz w:val="24"/>
          <w:lang w:val="ru-RU"/>
        </w:rPr>
        <w:t xml:space="preserve"> (не менее двух). Например, Л. А.</w:t>
      </w:r>
    </w:p>
    <w:p w:rsidR="00822E15" w:rsidRPr="00CE2A2A" w:rsidRDefault="00E65FC3">
      <w:pPr>
        <w:autoSpaceDE w:val="0"/>
        <w:autoSpaceDN w:val="0"/>
        <w:spacing w:before="70" w:after="0" w:line="262" w:lineRule="auto"/>
        <w:ind w:right="576"/>
        <w:rPr>
          <w:lang w:val="ru-RU"/>
        </w:rPr>
      </w:pPr>
      <w:r w:rsidRPr="000F7A36">
        <w:rPr>
          <w:rFonts w:ascii="Times New Roman" w:eastAsia="Times New Roman" w:hAnsi="Times New Roman"/>
          <w:color w:val="000000"/>
          <w:sz w:val="24"/>
          <w:lang w:val="ru-RU"/>
        </w:rPr>
        <w:t xml:space="preserve">Кассиль. «Дорогие мои мальчишки»; Ю. Я. Яковлев. «Девочки с  Васильевского  острова»; В. П. Катаев. </w:t>
      </w:r>
      <w:r w:rsidRPr="00CE2A2A">
        <w:rPr>
          <w:rFonts w:ascii="Times New Roman" w:eastAsia="Times New Roman" w:hAnsi="Times New Roman"/>
          <w:color w:val="000000"/>
          <w:sz w:val="24"/>
          <w:lang w:val="ru-RU"/>
        </w:rPr>
        <w:t>«Сын полка» и др.</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b/>
          <w:color w:val="000000"/>
          <w:sz w:val="24"/>
          <w:lang w:val="ru-RU"/>
        </w:rPr>
        <w:t xml:space="preserve">Произведения отечественных писателей </w:t>
      </w:r>
      <w:r>
        <w:rPr>
          <w:rFonts w:ascii="Times New Roman" w:eastAsia="Times New Roman" w:hAnsi="Times New Roman"/>
          <w:b/>
          <w:color w:val="000000"/>
          <w:sz w:val="24"/>
        </w:rPr>
        <w:t>XIX</w:t>
      </w:r>
      <w:r w:rsidRPr="000F7A36">
        <w:rPr>
          <w:rFonts w:ascii="Times New Roman" w:eastAsia="Times New Roman" w:hAnsi="Times New Roman"/>
          <w:b/>
          <w:color w:val="000000"/>
          <w:sz w:val="24"/>
          <w:lang w:val="ru-RU"/>
        </w:rPr>
        <w:t>—</w:t>
      </w:r>
      <w:r>
        <w:rPr>
          <w:rFonts w:ascii="Times New Roman" w:eastAsia="Times New Roman" w:hAnsi="Times New Roman"/>
          <w:b/>
          <w:color w:val="000000"/>
          <w:sz w:val="24"/>
        </w:rPr>
        <w:t>XXI</w:t>
      </w:r>
      <w:r w:rsidRPr="000F7A36">
        <w:rPr>
          <w:rFonts w:ascii="Times New Roman" w:eastAsia="Times New Roman" w:hAnsi="Times New Roman"/>
          <w:b/>
          <w:color w:val="000000"/>
          <w:sz w:val="24"/>
          <w:lang w:val="ru-RU"/>
        </w:rPr>
        <w:t xml:space="preserve"> веков на тему детства</w:t>
      </w:r>
      <w:r w:rsidRPr="000F7A36">
        <w:rPr>
          <w:rFonts w:ascii="Times New Roman" w:eastAsia="Times New Roman" w:hAnsi="Times New Roman"/>
          <w:color w:val="000000"/>
          <w:sz w:val="24"/>
          <w:lang w:val="ru-RU"/>
        </w:rPr>
        <w:t xml:space="preserve"> (не менее двух).</w:t>
      </w:r>
    </w:p>
    <w:p w:rsidR="00822E15" w:rsidRPr="000F7A36" w:rsidRDefault="00E65FC3">
      <w:pPr>
        <w:autoSpaceDE w:val="0"/>
        <w:autoSpaceDN w:val="0"/>
        <w:spacing w:before="70" w:after="0" w:line="262" w:lineRule="auto"/>
        <w:ind w:right="144"/>
        <w:rPr>
          <w:lang w:val="ru-RU"/>
        </w:rPr>
      </w:pPr>
      <w:r w:rsidRPr="000F7A36">
        <w:rPr>
          <w:rFonts w:ascii="Times New Roman" w:eastAsia="Times New Roman" w:hAnsi="Times New Roman"/>
          <w:color w:val="000000"/>
          <w:sz w:val="24"/>
          <w:lang w:val="ru-RU"/>
        </w:rPr>
        <w:t xml:space="preserve">Например, произведения В. Г. Короленко, В. П. Катаева, В. П. Крапивина, Ю. П. Казакова, А. Г. Алексина, В. П. Астафьева, В. К. </w:t>
      </w:r>
      <w:proofErr w:type="spellStart"/>
      <w:r w:rsidRPr="000F7A36">
        <w:rPr>
          <w:rFonts w:ascii="Times New Roman" w:eastAsia="Times New Roman" w:hAnsi="Times New Roman"/>
          <w:color w:val="000000"/>
          <w:sz w:val="24"/>
          <w:lang w:val="ru-RU"/>
        </w:rPr>
        <w:t>Железникова</w:t>
      </w:r>
      <w:proofErr w:type="spellEnd"/>
      <w:r w:rsidRPr="000F7A36">
        <w:rPr>
          <w:rFonts w:ascii="Times New Roman" w:eastAsia="Times New Roman" w:hAnsi="Times New Roman"/>
          <w:color w:val="000000"/>
          <w:sz w:val="24"/>
          <w:lang w:val="ru-RU"/>
        </w:rPr>
        <w:t xml:space="preserve">, Ю. Я. Яковлева, Ю. И. Коваля, А. А. </w:t>
      </w:r>
      <w:proofErr w:type="spellStart"/>
      <w:r w:rsidRPr="000F7A36">
        <w:rPr>
          <w:rFonts w:ascii="Times New Roman" w:eastAsia="Times New Roman" w:hAnsi="Times New Roman"/>
          <w:color w:val="000000"/>
          <w:sz w:val="24"/>
          <w:lang w:val="ru-RU"/>
        </w:rPr>
        <w:t>Гиваргизова</w:t>
      </w:r>
      <w:proofErr w:type="spellEnd"/>
      <w:r w:rsidRPr="000F7A36">
        <w:rPr>
          <w:rFonts w:ascii="Times New Roman" w:eastAsia="Times New Roman" w:hAnsi="Times New Roman"/>
          <w:color w:val="000000"/>
          <w:sz w:val="24"/>
          <w:lang w:val="ru-RU"/>
        </w:rPr>
        <w:t>, М.</w:t>
      </w:r>
    </w:p>
    <w:p w:rsidR="00822E15" w:rsidRPr="000F7A36" w:rsidRDefault="00822E15">
      <w:pPr>
        <w:rPr>
          <w:lang w:val="ru-RU"/>
        </w:rPr>
        <w:sectPr w:rsidR="00822E15" w:rsidRPr="000F7A36">
          <w:pgSz w:w="11900" w:h="16840"/>
          <w:pgMar w:top="298" w:right="650" w:bottom="398" w:left="666" w:header="720" w:footer="720" w:gutter="0"/>
          <w:cols w:space="720" w:equalWidth="0">
            <w:col w:w="10584" w:space="0"/>
          </w:cols>
          <w:docGrid w:linePitch="360"/>
        </w:sectPr>
      </w:pPr>
    </w:p>
    <w:p w:rsidR="00822E15" w:rsidRPr="000F7A36" w:rsidRDefault="00822E15">
      <w:pPr>
        <w:autoSpaceDE w:val="0"/>
        <w:autoSpaceDN w:val="0"/>
        <w:spacing w:after="66" w:line="220" w:lineRule="exact"/>
        <w:rPr>
          <w:lang w:val="ru-RU"/>
        </w:rPr>
      </w:pPr>
    </w:p>
    <w:p w:rsidR="00822E15" w:rsidRPr="000F7A36" w:rsidRDefault="00E65FC3">
      <w:pPr>
        <w:autoSpaceDE w:val="0"/>
        <w:autoSpaceDN w:val="0"/>
        <w:spacing w:after="0" w:line="230" w:lineRule="auto"/>
        <w:rPr>
          <w:lang w:val="ru-RU"/>
        </w:rPr>
      </w:pPr>
      <w:r w:rsidRPr="000F7A36">
        <w:rPr>
          <w:rFonts w:ascii="Times New Roman" w:eastAsia="Times New Roman" w:hAnsi="Times New Roman"/>
          <w:color w:val="000000"/>
          <w:sz w:val="24"/>
          <w:lang w:val="ru-RU"/>
        </w:rPr>
        <w:t xml:space="preserve">С. </w:t>
      </w:r>
      <w:proofErr w:type="spellStart"/>
      <w:r w:rsidRPr="000F7A36">
        <w:rPr>
          <w:rFonts w:ascii="Times New Roman" w:eastAsia="Times New Roman" w:hAnsi="Times New Roman"/>
          <w:color w:val="000000"/>
          <w:sz w:val="24"/>
          <w:lang w:val="ru-RU"/>
        </w:rPr>
        <w:t>Аромштам</w:t>
      </w:r>
      <w:proofErr w:type="spellEnd"/>
      <w:r w:rsidRPr="000F7A36">
        <w:rPr>
          <w:rFonts w:ascii="Times New Roman" w:eastAsia="Times New Roman" w:hAnsi="Times New Roman"/>
          <w:color w:val="000000"/>
          <w:sz w:val="24"/>
          <w:lang w:val="ru-RU"/>
        </w:rPr>
        <w:t xml:space="preserve">, Н. Ю. </w:t>
      </w:r>
      <w:proofErr w:type="spellStart"/>
      <w:r w:rsidRPr="000F7A36">
        <w:rPr>
          <w:rFonts w:ascii="Times New Roman" w:eastAsia="Times New Roman" w:hAnsi="Times New Roman"/>
          <w:color w:val="000000"/>
          <w:sz w:val="24"/>
          <w:lang w:val="ru-RU"/>
        </w:rPr>
        <w:t>Абгарян</w:t>
      </w:r>
      <w:proofErr w:type="spellEnd"/>
      <w:r w:rsidRPr="000F7A36">
        <w:rPr>
          <w:rFonts w:ascii="Times New Roman" w:eastAsia="Times New Roman" w:hAnsi="Times New Roman"/>
          <w:color w:val="000000"/>
          <w:sz w:val="24"/>
          <w:lang w:val="ru-RU"/>
        </w:rPr>
        <w:t>.</w:t>
      </w:r>
    </w:p>
    <w:p w:rsidR="00822E15" w:rsidRPr="00CE2A2A" w:rsidRDefault="00E65FC3">
      <w:pPr>
        <w:autoSpaceDE w:val="0"/>
        <w:autoSpaceDN w:val="0"/>
        <w:spacing w:before="70" w:after="0" w:line="271" w:lineRule="auto"/>
        <w:ind w:right="288"/>
        <w:rPr>
          <w:lang w:val="ru-RU"/>
        </w:rPr>
      </w:pPr>
      <w:r w:rsidRPr="000F7A36">
        <w:rPr>
          <w:rFonts w:ascii="Times New Roman" w:eastAsia="Times New Roman" w:hAnsi="Times New Roman"/>
          <w:b/>
          <w:color w:val="000000"/>
          <w:sz w:val="24"/>
          <w:lang w:val="ru-RU"/>
        </w:rPr>
        <w:t>Произведения приключенческого жанра отечественных писателей</w:t>
      </w:r>
      <w:r w:rsidRPr="000F7A36">
        <w:rPr>
          <w:rFonts w:ascii="Times New Roman" w:eastAsia="Times New Roman" w:hAnsi="Times New Roman"/>
          <w:color w:val="000000"/>
          <w:sz w:val="24"/>
          <w:lang w:val="ru-RU"/>
        </w:rPr>
        <w:t xml:space="preserve">  (одно  по  выбору). Например,  К.  Булычёв.  «Девочка, с которой ничего не случится», «Миллион приключений» и др. </w:t>
      </w:r>
      <w:r w:rsidRPr="00CE2A2A">
        <w:rPr>
          <w:rFonts w:ascii="Times New Roman" w:eastAsia="Times New Roman" w:hAnsi="Times New Roman"/>
          <w:color w:val="000000"/>
          <w:sz w:val="24"/>
          <w:lang w:val="ru-RU"/>
        </w:rPr>
        <w:t>(главы по выбору).</w:t>
      </w:r>
    </w:p>
    <w:p w:rsidR="00822E15" w:rsidRPr="000F7A36" w:rsidRDefault="00E65FC3">
      <w:pPr>
        <w:autoSpaceDE w:val="0"/>
        <w:autoSpaceDN w:val="0"/>
        <w:spacing w:before="406" w:after="0" w:line="262" w:lineRule="auto"/>
        <w:ind w:right="4176"/>
        <w:rPr>
          <w:lang w:val="ru-RU"/>
        </w:rPr>
      </w:pPr>
      <w:r w:rsidRPr="000F7A36">
        <w:rPr>
          <w:rFonts w:ascii="Times New Roman" w:eastAsia="Times New Roman" w:hAnsi="Times New Roman"/>
          <w:b/>
          <w:color w:val="000000"/>
          <w:sz w:val="24"/>
          <w:lang w:val="ru-RU"/>
        </w:rPr>
        <w:t xml:space="preserve">Литература народов Российской Федерации </w:t>
      </w:r>
      <w:r w:rsidRPr="000F7A36">
        <w:rPr>
          <w:lang w:val="ru-RU"/>
        </w:rPr>
        <w:br/>
      </w:r>
      <w:r w:rsidRPr="000F7A36">
        <w:rPr>
          <w:rFonts w:ascii="Times New Roman" w:eastAsia="Times New Roman" w:hAnsi="Times New Roman"/>
          <w:b/>
          <w:color w:val="000000"/>
          <w:sz w:val="24"/>
          <w:lang w:val="ru-RU"/>
        </w:rPr>
        <w:t xml:space="preserve">Стихотворения </w:t>
      </w:r>
      <w:r w:rsidRPr="000F7A36">
        <w:rPr>
          <w:rFonts w:ascii="Times New Roman" w:eastAsia="Times New Roman" w:hAnsi="Times New Roman"/>
          <w:color w:val="000000"/>
          <w:sz w:val="24"/>
          <w:lang w:val="ru-RU"/>
        </w:rPr>
        <w:t>(одно по выбору). Например, Р. Г. Гамзатов.</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color w:val="000000"/>
          <w:sz w:val="24"/>
          <w:lang w:val="ru-RU"/>
        </w:rPr>
        <w:t>«Песня соловья»; М. Карим. «Эту песню мать мне пела».</w:t>
      </w:r>
    </w:p>
    <w:p w:rsidR="00822E15" w:rsidRPr="000F7A36" w:rsidRDefault="00E65FC3">
      <w:pPr>
        <w:autoSpaceDE w:val="0"/>
        <w:autoSpaceDN w:val="0"/>
        <w:spacing w:before="406" w:after="0" w:line="262" w:lineRule="auto"/>
        <w:ind w:right="1008"/>
        <w:rPr>
          <w:lang w:val="ru-RU"/>
        </w:rPr>
      </w:pPr>
      <w:r w:rsidRPr="000F7A36">
        <w:rPr>
          <w:rFonts w:ascii="Times New Roman" w:eastAsia="Times New Roman" w:hAnsi="Times New Roman"/>
          <w:b/>
          <w:color w:val="000000"/>
          <w:sz w:val="24"/>
          <w:lang w:val="ru-RU"/>
        </w:rPr>
        <w:t xml:space="preserve">Зарубежная литература </w:t>
      </w:r>
      <w:r w:rsidRPr="000F7A36">
        <w:rPr>
          <w:lang w:val="ru-RU"/>
        </w:rPr>
        <w:br/>
      </w:r>
      <w:r w:rsidRPr="000F7A36">
        <w:rPr>
          <w:rFonts w:ascii="Times New Roman" w:eastAsia="Times New Roman" w:hAnsi="Times New Roman"/>
          <w:b/>
          <w:color w:val="000000"/>
          <w:sz w:val="24"/>
          <w:lang w:val="ru-RU"/>
        </w:rPr>
        <w:t xml:space="preserve">Х. К. Андерсен. </w:t>
      </w:r>
      <w:r w:rsidRPr="000F7A36">
        <w:rPr>
          <w:rFonts w:ascii="Times New Roman" w:eastAsia="Times New Roman" w:hAnsi="Times New Roman"/>
          <w:color w:val="000000"/>
          <w:sz w:val="24"/>
          <w:lang w:val="ru-RU"/>
        </w:rPr>
        <w:t>Сказки (одна по выбору). Например, «Снежная королева», «Соловей» и др.</w:t>
      </w:r>
    </w:p>
    <w:p w:rsidR="00822E15" w:rsidRPr="00CE2A2A" w:rsidRDefault="00E65FC3">
      <w:pPr>
        <w:autoSpaceDE w:val="0"/>
        <w:autoSpaceDN w:val="0"/>
        <w:spacing w:before="72" w:after="0" w:line="262" w:lineRule="auto"/>
        <w:rPr>
          <w:lang w:val="ru-RU"/>
        </w:rPr>
      </w:pPr>
      <w:r w:rsidRPr="000F7A36">
        <w:rPr>
          <w:rFonts w:ascii="Times New Roman" w:eastAsia="Times New Roman" w:hAnsi="Times New Roman"/>
          <w:b/>
          <w:color w:val="000000"/>
          <w:sz w:val="24"/>
          <w:lang w:val="ru-RU"/>
        </w:rPr>
        <w:t>Зарубежная сказочная проза</w:t>
      </w:r>
      <w:r w:rsidRPr="000F7A36">
        <w:rPr>
          <w:rFonts w:ascii="Times New Roman" w:eastAsia="Times New Roman" w:hAnsi="Times New Roman"/>
          <w:color w:val="000000"/>
          <w:sz w:val="24"/>
          <w:lang w:val="ru-RU"/>
        </w:rPr>
        <w:t xml:space="preserve"> (одно произведение по выбору). Например, Л. Кэрролл. «Алиса в Стране Чудес» (главы по выбору), Дж. Р. Р. </w:t>
      </w:r>
      <w:proofErr w:type="spellStart"/>
      <w:r w:rsidRPr="000F7A36">
        <w:rPr>
          <w:rFonts w:ascii="Times New Roman" w:eastAsia="Times New Roman" w:hAnsi="Times New Roman"/>
          <w:color w:val="000000"/>
          <w:sz w:val="24"/>
          <w:lang w:val="ru-RU"/>
        </w:rPr>
        <w:t>Толкин</w:t>
      </w:r>
      <w:proofErr w:type="spellEnd"/>
      <w:r w:rsidRPr="000F7A36">
        <w:rPr>
          <w:rFonts w:ascii="Times New Roman" w:eastAsia="Times New Roman" w:hAnsi="Times New Roman"/>
          <w:color w:val="000000"/>
          <w:sz w:val="24"/>
          <w:lang w:val="ru-RU"/>
        </w:rPr>
        <w:t xml:space="preserve">. </w:t>
      </w:r>
      <w:r w:rsidRPr="00CE2A2A">
        <w:rPr>
          <w:rFonts w:ascii="Times New Roman" w:eastAsia="Times New Roman" w:hAnsi="Times New Roman"/>
          <w:color w:val="000000"/>
          <w:sz w:val="24"/>
          <w:lang w:val="ru-RU"/>
        </w:rPr>
        <w:t>«</w:t>
      </w:r>
      <w:proofErr w:type="spellStart"/>
      <w:r w:rsidRPr="00CE2A2A">
        <w:rPr>
          <w:rFonts w:ascii="Times New Roman" w:eastAsia="Times New Roman" w:hAnsi="Times New Roman"/>
          <w:color w:val="000000"/>
          <w:sz w:val="24"/>
          <w:lang w:val="ru-RU"/>
        </w:rPr>
        <w:t>Хоббит</w:t>
      </w:r>
      <w:proofErr w:type="spellEnd"/>
      <w:r w:rsidRPr="00CE2A2A">
        <w:rPr>
          <w:rFonts w:ascii="Times New Roman" w:eastAsia="Times New Roman" w:hAnsi="Times New Roman"/>
          <w:color w:val="000000"/>
          <w:sz w:val="24"/>
          <w:lang w:val="ru-RU"/>
        </w:rPr>
        <w:t>, или Туда и обратно» (главы по выбору).</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b/>
          <w:color w:val="000000"/>
          <w:sz w:val="24"/>
          <w:lang w:val="ru-RU"/>
        </w:rPr>
        <w:t xml:space="preserve">Зарубежная проза о детях и подростках </w:t>
      </w:r>
      <w:r w:rsidRPr="000F7A36">
        <w:rPr>
          <w:rFonts w:ascii="Times New Roman" w:eastAsia="Times New Roman" w:hAnsi="Times New Roman"/>
          <w:color w:val="000000"/>
          <w:sz w:val="24"/>
          <w:lang w:val="ru-RU"/>
        </w:rPr>
        <w:t xml:space="preserve">(два произведения по выбору).   Например,   М.   Твен. </w:t>
      </w:r>
    </w:p>
    <w:p w:rsidR="00822E15" w:rsidRPr="000F7A36" w:rsidRDefault="00E65FC3">
      <w:pPr>
        <w:autoSpaceDE w:val="0"/>
        <w:autoSpaceDN w:val="0"/>
        <w:spacing w:before="70" w:after="0"/>
        <w:ind w:right="144"/>
        <w:rPr>
          <w:lang w:val="ru-RU"/>
        </w:rPr>
      </w:pPr>
      <w:r w:rsidRPr="000F7A36">
        <w:rPr>
          <w:rFonts w:ascii="Times New Roman" w:eastAsia="Times New Roman" w:hAnsi="Times New Roman"/>
          <w:color w:val="000000"/>
          <w:sz w:val="24"/>
          <w:lang w:val="ru-RU"/>
        </w:rPr>
        <w:t xml:space="preserve">«Приключения   Тома   </w:t>
      </w:r>
      <w:proofErr w:type="spellStart"/>
      <w:r w:rsidRPr="000F7A36">
        <w:rPr>
          <w:rFonts w:ascii="Times New Roman" w:eastAsia="Times New Roman" w:hAnsi="Times New Roman"/>
          <w:color w:val="000000"/>
          <w:sz w:val="24"/>
          <w:lang w:val="ru-RU"/>
        </w:rPr>
        <w:t>Сойера</w:t>
      </w:r>
      <w:proofErr w:type="spellEnd"/>
      <w:r w:rsidRPr="000F7A36">
        <w:rPr>
          <w:rFonts w:ascii="Times New Roman" w:eastAsia="Times New Roman" w:hAnsi="Times New Roman"/>
          <w:color w:val="000000"/>
          <w:sz w:val="24"/>
          <w:lang w:val="ru-RU"/>
        </w:rPr>
        <w:t>»</w:t>
      </w:r>
      <w:r w:rsidRPr="000F7A36">
        <w:rPr>
          <w:lang w:val="ru-RU"/>
        </w:rPr>
        <w:br/>
      </w:r>
      <w:r w:rsidRPr="000F7A36">
        <w:rPr>
          <w:rFonts w:ascii="Times New Roman" w:eastAsia="Times New Roman" w:hAnsi="Times New Roman"/>
          <w:color w:val="000000"/>
          <w:sz w:val="24"/>
          <w:lang w:val="ru-RU"/>
        </w:rPr>
        <w:t xml:space="preserve">(главы по выбору); Дж. </w:t>
      </w:r>
      <w:r w:rsidRPr="004A2C0A">
        <w:rPr>
          <w:rFonts w:ascii="Times New Roman" w:eastAsia="Times New Roman" w:hAnsi="Times New Roman"/>
          <w:color w:val="000000"/>
          <w:sz w:val="24"/>
          <w:lang w:val="ru-RU"/>
        </w:rPr>
        <w:t xml:space="preserve">Лондон. </w:t>
      </w:r>
      <w:r w:rsidRPr="000F7A36">
        <w:rPr>
          <w:rFonts w:ascii="Times New Roman" w:eastAsia="Times New Roman" w:hAnsi="Times New Roman"/>
          <w:color w:val="000000"/>
          <w:sz w:val="24"/>
          <w:lang w:val="ru-RU"/>
        </w:rPr>
        <w:t xml:space="preserve">«Сказание о </w:t>
      </w:r>
      <w:proofErr w:type="spellStart"/>
      <w:r w:rsidRPr="000F7A36">
        <w:rPr>
          <w:rFonts w:ascii="Times New Roman" w:eastAsia="Times New Roman" w:hAnsi="Times New Roman"/>
          <w:color w:val="000000"/>
          <w:sz w:val="24"/>
          <w:lang w:val="ru-RU"/>
        </w:rPr>
        <w:t>Кише</w:t>
      </w:r>
      <w:proofErr w:type="spellEnd"/>
      <w:r w:rsidRPr="000F7A36">
        <w:rPr>
          <w:rFonts w:ascii="Times New Roman" w:eastAsia="Times New Roman" w:hAnsi="Times New Roman"/>
          <w:color w:val="000000"/>
          <w:sz w:val="24"/>
          <w:lang w:val="ru-RU"/>
        </w:rPr>
        <w:t xml:space="preserve">»; Р. </w:t>
      </w:r>
      <w:proofErr w:type="spellStart"/>
      <w:r w:rsidRPr="000F7A36">
        <w:rPr>
          <w:rFonts w:ascii="Times New Roman" w:eastAsia="Times New Roman" w:hAnsi="Times New Roman"/>
          <w:color w:val="000000"/>
          <w:sz w:val="24"/>
          <w:lang w:val="ru-RU"/>
        </w:rPr>
        <w:t>Брэдбери</w:t>
      </w:r>
      <w:proofErr w:type="spellEnd"/>
      <w:r w:rsidRPr="000F7A36">
        <w:rPr>
          <w:rFonts w:ascii="Times New Roman" w:eastAsia="Times New Roman" w:hAnsi="Times New Roman"/>
          <w:color w:val="000000"/>
          <w:sz w:val="24"/>
          <w:lang w:val="ru-RU"/>
        </w:rPr>
        <w:t>. Рассказы. Например, «</w:t>
      </w:r>
      <w:proofErr w:type="spellStart"/>
      <w:r w:rsidRPr="000F7A36">
        <w:rPr>
          <w:rFonts w:ascii="Times New Roman" w:eastAsia="Times New Roman" w:hAnsi="Times New Roman"/>
          <w:color w:val="000000"/>
          <w:sz w:val="24"/>
          <w:lang w:val="ru-RU"/>
        </w:rPr>
        <w:t>Каникулы»,«Звук</w:t>
      </w:r>
      <w:proofErr w:type="spellEnd"/>
      <w:r w:rsidRPr="000F7A36">
        <w:rPr>
          <w:rFonts w:ascii="Times New Roman" w:eastAsia="Times New Roman" w:hAnsi="Times New Roman"/>
          <w:color w:val="000000"/>
          <w:sz w:val="24"/>
          <w:lang w:val="ru-RU"/>
        </w:rPr>
        <w:t xml:space="preserve"> бегущих ног»,</w:t>
      </w:r>
      <w:r w:rsidRPr="000F7A36">
        <w:rPr>
          <w:lang w:val="ru-RU"/>
        </w:rPr>
        <w:br/>
      </w:r>
      <w:r w:rsidRPr="000F7A36">
        <w:rPr>
          <w:rFonts w:ascii="Times New Roman" w:eastAsia="Times New Roman" w:hAnsi="Times New Roman"/>
          <w:color w:val="000000"/>
          <w:sz w:val="24"/>
          <w:lang w:val="ru-RU"/>
        </w:rPr>
        <w:t>«Зелёное утро» и др.</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b/>
          <w:color w:val="000000"/>
          <w:sz w:val="24"/>
          <w:lang w:val="ru-RU"/>
        </w:rPr>
        <w:t xml:space="preserve">Зарубежная приключенческая проза </w:t>
      </w:r>
      <w:r w:rsidRPr="000F7A36">
        <w:rPr>
          <w:rFonts w:ascii="Times New Roman" w:eastAsia="Times New Roman" w:hAnsi="Times New Roman"/>
          <w:color w:val="000000"/>
          <w:sz w:val="24"/>
          <w:lang w:val="ru-RU"/>
        </w:rPr>
        <w:t>(два произведения по выбору).</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color w:val="000000"/>
          <w:sz w:val="24"/>
          <w:lang w:val="ru-RU"/>
        </w:rPr>
        <w:t>Например, Р. Л. Стивенсон. «Остров сокровищ», «Чёрная стрела» и др.</w:t>
      </w:r>
    </w:p>
    <w:p w:rsidR="00822E15" w:rsidRPr="000F7A36" w:rsidRDefault="00E65FC3">
      <w:pPr>
        <w:autoSpaceDE w:val="0"/>
        <w:autoSpaceDN w:val="0"/>
        <w:spacing w:before="70" w:after="0" w:line="230" w:lineRule="auto"/>
        <w:rPr>
          <w:lang w:val="ru-RU"/>
        </w:rPr>
      </w:pPr>
      <w:r w:rsidRPr="000F7A36">
        <w:rPr>
          <w:rFonts w:ascii="Times New Roman" w:eastAsia="Times New Roman" w:hAnsi="Times New Roman"/>
          <w:b/>
          <w:color w:val="000000"/>
          <w:sz w:val="24"/>
          <w:lang w:val="ru-RU"/>
        </w:rPr>
        <w:t xml:space="preserve">Зарубежная проза о животных </w:t>
      </w:r>
      <w:r w:rsidRPr="000F7A36">
        <w:rPr>
          <w:rFonts w:ascii="Times New Roman" w:eastAsia="Times New Roman" w:hAnsi="Times New Roman"/>
          <w:color w:val="000000"/>
          <w:sz w:val="24"/>
          <w:lang w:val="ru-RU"/>
        </w:rPr>
        <w:t>(одно-два произведения по выбору).</w:t>
      </w:r>
    </w:p>
    <w:p w:rsidR="00822E15" w:rsidRPr="000F7A36" w:rsidRDefault="00E65FC3">
      <w:pPr>
        <w:autoSpaceDE w:val="0"/>
        <w:autoSpaceDN w:val="0"/>
        <w:spacing w:before="70" w:after="0" w:line="262" w:lineRule="auto"/>
        <w:ind w:right="432"/>
        <w:rPr>
          <w:lang w:val="ru-RU"/>
        </w:rPr>
      </w:pPr>
      <w:r w:rsidRPr="000F7A36">
        <w:rPr>
          <w:rFonts w:ascii="Times New Roman" w:eastAsia="Times New Roman" w:hAnsi="Times New Roman"/>
          <w:color w:val="000000"/>
          <w:sz w:val="24"/>
          <w:lang w:val="ru-RU"/>
        </w:rPr>
        <w:t xml:space="preserve">Э. Сетон-Томпсон. «Королевская </w:t>
      </w:r>
      <w:proofErr w:type="spellStart"/>
      <w:r w:rsidRPr="000F7A36">
        <w:rPr>
          <w:rFonts w:ascii="Times New Roman" w:eastAsia="Times New Roman" w:hAnsi="Times New Roman"/>
          <w:color w:val="000000"/>
          <w:sz w:val="24"/>
          <w:lang w:val="ru-RU"/>
        </w:rPr>
        <w:t>аналостанка</w:t>
      </w:r>
      <w:proofErr w:type="spellEnd"/>
      <w:r w:rsidRPr="000F7A36">
        <w:rPr>
          <w:rFonts w:ascii="Times New Roman" w:eastAsia="Times New Roman" w:hAnsi="Times New Roman"/>
          <w:color w:val="000000"/>
          <w:sz w:val="24"/>
          <w:lang w:val="ru-RU"/>
        </w:rPr>
        <w:t>»; Дж. Даррелл. «Говорящий свёрток»; Дж. Лондон. «Белый  клык»; Дж. Р. Киплинг. «</w:t>
      </w:r>
      <w:proofErr w:type="spellStart"/>
      <w:r w:rsidRPr="000F7A36">
        <w:rPr>
          <w:rFonts w:ascii="Times New Roman" w:eastAsia="Times New Roman" w:hAnsi="Times New Roman"/>
          <w:color w:val="000000"/>
          <w:sz w:val="24"/>
          <w:lang w:val="ru-RU"/>
        </w:rPr>
        <w:t>Маугли</w:t>
      </w:r>
      <w:proofErr w:type="spellEnd"/>
      <w:r w:rsidRPr="000F7A36">
        <w:rPr>
          <w:rFonts w:ascii="Times New Roman" w:eastAsia="Times New Roman" w:hAnsi="Times New Roman"/>
          <w:color w:val="000000"/>
          <w:sz w:val="24"/>
          <w:lang w:val="ru-RU"/>
        </w:rPr>
        <w:t>», «</w:t>
      </w:r>
      <w:proofErr w:type="spellStart"/>
      <w:r w:rsidRPr="000F7A36">
        <w:rPr>
          <w:rFonts w:ascii="Times New Roman" w:eastAsia="Times New Roman" w:hAnsi="Times New Roman"/>
          <w:color w:val="000000"/>
          <w:sz w:val="24"/>
          <w:lang w:val="ru-RU"/>
        </w:rPr>
        <w:t>Рикки-Тикки-Тави</w:t>
      </w:r>
      <w:proofErr w:type="spellEnd"/>
      <w:r w:rsidRPr="000F7A36">
        <w:rPr>
          <w:rFonts w:ascii="Times New Roman" w:eastAsia="Times New Roman" w:hAnsi="Times New Roman"/>
          <w:color w:val="000000"/>
          <w:sz w:val="24"/>
          <w:lang w:val="ru-RU"/>
        </w:rPr>
        <w:t>» и др.</w:t>
      </w:r>
    </w:p>
    <w:p w:rsidR="00822E15" w:rsidRPr="000F7A36" w:rsidRDefault="00822E15">
      <w:pPr>
        <w:rPr>
          <w:lang w:val="ru-RU"/>
        </w:rPr>
        <w:sectPr w:rsidR="00822E15" w:rsidRPr="000F7A36">
          <w:pgSz w:w="11900" w:h="16840"/>
          <w:pgMar w:top="286" w:right="658" w:bottom="1440" w:left="666" w:header="720" w:footer="720" w:gutter="0"/>
          <w:cols w:space="720" w:equalWidth="0">
            <w:col w:w="10576" w:space="0"/>
          </w:cols>
          <w:docGrid w:linePitch="360"/>
        </w:sectPr>
      </w:pPr>
    </w:p>
    <w:p w:rsidR="00822E15" w:rsidRPr="000F7A36" w:rsidRDefault="00822E15">
      <w:pPr>
        <w:autoSpaceDE w:val="0"/>
        <w:autoSpaceDN w:val="0"/>
        <w:spacing w:after="78" w:line="220" w:lineRule="exact"/>
        <w:rPr>
          <w:lang w:val="ru-RU"/>
        </w:rPr>
      </w:pPr>
    </w:p>
    <w:p w:rsidR="00822E15" w:rsidRPr="000F7A36" w:rsidRDefault="00E65FC3">
      <w:pPr>
        <w:autoSpaceDE w:val="0"/>
        <w:autoSpaceDN w:val="0"/>
        <w:spacing w:after="0" w:line="230" w:lineRule="auto"/>
        <w:rPr>
          <w:lang w:val="ru-RU"/>
        </w:rPr>
      </w:pPr>
      <w:r w:rsidRPr="000F7A36">
        <w:rPr>
          <w:rFonts w:ascii="Times New Roman" w:eastAsia="Times New Roman" w:hAnsi="Times New Roman"/>
          <w:b/>
          <w:color w:val="000000"/>
          <w:sz w:val="24"/>
          <w:lang w:val="ru-RU"/>
        </w:rPr>
        <w:t>ПЛАНИРУЕМЫЕ ОБРАЗОВАТЕЛЬНЫЕ РЕЗУЛЬТАТЫ</w:t>
      </w:r>
    </w:p>
    <w:p w:rsidR="00822E15" w:rsidRPr="000F7A36" w:rsidRDefault="00E65FC3">
      <w:pPr>
        <w:tabs>
          <w:tab w:val="left" w:pos="180"/>
        </w:tabs>
        <w:autoSpaceDE w:val="0"/>
        <w:autoSpaceDN w:val="0"/>
        <w:spacing w:before="346" w:after="0" w:line="262" w:lineRule="auto"/>
        <w:rPr>
          <w:lang w:val="ru-RU"/>
        </w:rPr>
      </w:pPr>
      <w:r w:rsidRPr="000F7A36">
        <w:rPr>
          <w:lang w:val="ru-RU"/>
        </w:rPr>
        <w:tab/>
      </w:r>
      <w:r w:rsidRPr="000F7A36">
        <w:rPr>
          <w:rFonts w:ascii="Times New Roman" w:eastAsia="Times New Roman" w:hAnsi="Times New Roman"/>
          <w:color w:val="000000"/>
          <w:sz w:val="24"/>
          <w:lang w:val="ru-RU"/>
        </w:rPr>
        <w:t xml:space="preserve">Изучение литературы в 5 классе направлено на достижение </w:t>
      </w:r>
      <w:proofErr w:type="gramStart"/>
      <w:r w:rsidRPr="000F7A36">
        <w:rPr>
          <w:rFonts w:ascii="Times New Roman" w:eastAsia="Times New Roman" w:hAnsi="Times New Roman"/>
          <w:color w:val="000000"/>
          <w:sz w:val="24"/>
          <w:lang w:val="ru-RU"/>
        </w:rPr>
        <w:t>обучающимися</w:t>
      </w:r>
      <w:proofErr w:type="gramEnd"/>
      <w:r w:rsidRPr="000F7A36">
        <w:rPr>
          <w:rFonts w:ascii="Times New Roman" w:eastAsia="Times New Roman" w:hAnsi="Times New Roman"/>
          <w:color w:val="000000"/>
          <w:sz w:val="24"/>
          <w:lang w:val="ru-RU"/>
        </w:rPr>
        <w:t xml:space="preserve"> следующих личностных, </w:t>
      </w:r>
      <w:proofErr w:type="spellStart"/>
      <w:r w:rsidRPr="000F7A36">
        <w:rPr>
          <w:rFonts w:ascii="Times New Roman" w:eastAsia="Times New Roman" w:hAnsi="Times New Roman"/>
          <w:color w:val="000000"/>
          <w:sz w:val="24"/>
          <w:lang w:val="ru-RU"/>
        </w:rPr>
        <w:t>метапредметных</w:t>
      </w:r>
      <w:proofErr w:type="spellEnd"/>
      <w:r w:rsidRPr="000F7A36">
        <w:rPr>
          <w:rFonts w:ascii="Times New Roman" w:eastAsia="Times New Roman" w:hAnsi="Times New Roman"/>
          <w:color w:val="000000"/>
          <w:sz w:val="24"/>
          <w:lang w:val="ru-RU"/>
        </w:rPr>
        <w:t xml:space="preserve"> и предметных результатов освоения учебного предмета.</w:t>
      </w:r>
      <w:r w:rsidR="00F2384D" w:rsidRPr="00F2384D">
        <w:rPr>
          <w:lang w:val="ru-RU"/>
        </w:rPr>
        <w:t xml:space="preserve"> </w:t>
      </w:r>
      <w:r w:rsidR="00F2384D" w:rsidRPr="00F2384D">
        <w:rPr>
          <w:rFonts w:ascii="Times New Roman" w:eastAsia="Times New Roman" w:hAnsi="Times New Roman"/>
          <w:color w:val="000000"/>
          <w:sz w:val="24"/>
          <w:lang w:val="ru-RU"/>
        </w:rPr>
        <w:t>Рабочая программа сформирована с учетом рабочей программы воспитания</w:t>
      </w:r>
      <w:r w:rsidR="00F2384D">
        <w:rPr>
          <w:rFonts w:ascii="Times New Roman" w:eastAsia="Times New Roman" w:hAnsi="Times New Roman"/>
          <w:color w:val="000000"/>
          <w:sz w:val="24"/>
          <w:lang w:val="ru-RU"/>
        </w:rPr>
        <w:t xml:space="preserve"> школы</w:t>
      </w:r>
      <w:r w:rsidR="00F2384D" w:rsidRPr="00F2384D">
        <w:rPr>
          <w:rFonts w:ascii="Times New Roman" w:eastAsia="Times New Roman" w:hAnsi="Times New Roman"/>
          <w:color w:val="000000"/>
          <w:sz w:val="24"/>
          <w:lang w:val="ru-RU"/>
        </w:rPr>
        <w:t>, призвана обеспечить достижение личностных результ</w:t>
      </w:r>
      <w:r w:rsidR="00F2384D">
        <w:rPr>
          <w:rFonts w:ascii="Times New Roman" w:eastAsia="Times New Roman" w:hAnsi="Times New Roman"/>
          <w:color w:val="000000"/>
          <w:sz w:val="24"/>
          <w:lang w:val="ru-RU"/>
        </w:rPr>
        <w:t>атов.</w:t>
      </w:r>
    </w:p>
    <w:p w:rsidR="00822E15" w:rsidRPr="000F7A36" w:rsidRDefault="00E65FC3">
      <w:pPr>
        <w:autoSpaceDE w:val="0"/>
        <w:autoSpaceDN w:val="0"/>
        <w:spacing w:before="262" w:after="0" w:line="230" w:lineRule="auto"/>
        <w:rPr>
          <w:lang w:val="ru-RU"/>
        </w:rPr>
      </w:pPr>
      <w:r w:rsidRPr="000F7A36">
        <w:rPr>
          <w:rFonts w:ascii="Times New Roman" w:eastAsia="Times New Roman" w:hAnsi="Times New Roman"/>
          <w:b/>
          <w:color w:val="000000"/>
          <w:sz w:val="24"/>
          <w:lang w:val="ru-RU"/>
        </w:rPr>
        <w:t>ЛИЧНОСТНЫЕ РЕЗУЛЬТАТЫ</w:t>
      </w:r>
    </w:p>
    <w:p w:rsidR="00822E15" w:rsidRPr="000F7A36" w:rsidRDefault="00E65FC3">
      <w:pPr>
        <w:autoSpaceDE w:val="0"/>
        <w:autoSpaceDN w:val="0"/>
        <w:spacing w:before="166" w:after="0" w:line="281" w:lineRule="auto"/>
        <w:ind w:right="144" w:firstLine="180"/>
        <w:rPr>
          <w:lang w:val="ru-RU"/>
        </w:rPr>
      </w:pPr>
      <w:r w:rsidRPr="000F7A36">
        <w:rPr>
          <w:rFonts w:ascii="Times New Roman" w:eastAsia="Times New Roman" w:hAnsi="Times New Roman"/>
          <w:color w:val="000000"/>
          <w:sz w:val="24"/>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0F7A36">
        <w:rPr>
          <w:lang w:val="ru-RU"/>
        </w:rPr>
        <w:br/>
      </w:r>
      <w:r w:rsidRPr="000F7A36">
        <w:rPr>
          <w:rFonts w:ascii="Times New Roman" w:eastAsia="Times New Roman" w:hAnsi="Times New Roman"/>
          <w:color w:val="000000"/>
          <w:sz w:val="24"/>
          <w:lang w:val="ru-RU"/>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2E15" w:rsidRPr="000F7A36" w:rsidRDefault="00E65FC3">
      <w:pPr>
        <w:autoSpaceDE w:val="0"/>
        <w:autoSpaceDN w:val="0"/>
        <w:spacing w:before="72" w:after="0"/>
        <w:ind w:right="432" w:firstLine="180"/>
        <w:rPr>
          <w:lang w:val="ru-RU"/>
        </w:rPr>
      </w:pPr>
      <w:r w:rsidRPr="000F7A36">
        <w:rPr>
          <w:rFonts w:ascii="Times New Roman" w:eastAsia="Times New Roman" w:hAnsi="Times New Roman"/>
          <w:color w:val="000000"/>
          <w:sz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22E15" w:rsidRPr="000F7A36" w:rsidRDefault="00E65FC3">
      <w:pPr>
        <w:autoSpaceDE w:val="0"/>
        <w:autoSpaceDN w:val="0"/>
        <w:spacing w:before="190" w:after="0" w:line="230" w:lineRule="auto"/>
        <w:ind w:left="180"/>
        <w:rPr>
          <w:lang w:val="ru-RU"/>
        </w:rPr>
      </w:pPr>
      <w:r w:rsidRPr="000F7A36">
        <w:rPr>
          <w:rFonts w:ascii="Times New Roman" w:eastAsia="Times New Roman" w:hAnsi="Times New Roman"/>
          <w:b/>
          <w:color w:val="000000"/>
          <w:sz w:val="24"/>
          <w:lang w:val="ru-RU"/>
        </w:rPr>
        <w:t>Гражданского воспитания:</w:t>
      </w:r>
    </w:p>
    <w:p w:rsidR="00822E15" w:rsidRPr="000F7A36" w:rsidRDefault="00E65FC3">
      <w:pPr>
        <w:autoSpaceDE w:val="0"/>
        <w:autoSpaceDN w:val="0"/>
        <w:spacing w:before="178" w:after="0" w:line="262" w:lineRule="auto"/>
        <w:ind w:left="420" w:right="288"/>
        <w:rPr>
          <w:lang w:val="ru-RU"/>
        </w:rPr>
      </w:pPr>
      <w:r w:rsidRPr="000F7A36">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822E15" w:rsidRPr="000F7A36" w:rsidRDefault="00E65FC3">
      <w:pPr>
        <w:autoSpaceDE w:val="0"/>
        <w:autoSpaceDN w:val="0"/>
        <w:spacing w:before="190" w:after="0" w:line="271" w:lineRule="auto"/>
        <w:ind w:left="420" w:right="144"/>
        <w:rPr>
          <w:lang w:val="ru-RU"/>
        </w:rPr>
      </w:pPr>
      <w:r w:rsidRPr="000F7A36">
        <w:rPr>
          <w:rFonts w:ascii="Times New Roman" w:eastAsia="Times New Roman" w:hAnsi="Times New Roman"/>
          <w:color w:val="000000"/>
          <w:sz w:val="24"/>
          <w:lang w:val="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неприятие любых форм экстремизма, дискриминации;</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понимание роли различных социальных институтов в жизни человека;</w:t>
      </w:r>
    </w:p>
    <w:p w:rsidR="00822E15" w:rsidRPr="000F7A36" w:rsidRDefault="00E65FC3">
      <w:pPr>
        <w:autoSpaceDE w:val="0"/>
        <w:autoSpaceDN w:val="0"/>
        <w:spacing w:before="190" w:after="0" w:line="271" w:lineRule="auto"/>
        <w:ind w:left="420" w:right="432"/>
        <w:rPr>
          <w:lang w:val="ru-RU"/>
        </w:rPr>
      </w:pPr>
      <w:r w:rsidRPr="000F7A36">
        <w:rPr>
          <w:rFonts w:ascii="Times New Roman" w:eastAsia="Times New Roman" w:hAnsi="Times New Roman"/>
          <w:color w:val="000000"/>
          <w:sz w:val="24"/>
          <w:lang w:val="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представление о способах противодействия коррупции;</w:t>
      </w:r>
    </w:p>
    <w:p w:rsidR="00822E15" w:rsidRPr="000F7A36" w:rsidRDefault="00E65FC3">
      <w:pPr>
        <w:autoSpaceDE w:val="0"/>
        <w:autoSpaceDN w:val="0"/>
        <w:spacing w:before="190" w:after="0" w:line="262" w:lineRule="auto"/>
        <w:ind w:left="420" w:right="432"/>
        <w:rPr>
          <w:lang w:val="ru-RU"/>
        </w:rPr>
      </w:pPr>
      <w:r w:rsidRPr="000F7A36">
        <w:rPr>
          <w:rFonts w:ascii="Times New Roman" w:eastAsia="Times New Roman" w:hAnsi="Times New Roman"/>
          <w:color w:val="000000"/>
          <w:sz w:val="24"/>
          <w:lang w:val="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22E15" w:rsidRPr="000F7A36" w:rsidRDefault="00E65FC3">
      <w:pPr>
        <w:autoSpaceDE w:val="0"/>
        <w:autoSpaceDN w:val="0"/>
        <w:spacing w:before="192" w:after="0" w:line="230" w:lineRule="auto"/>
        <w:ind w:left="420"/>
        <w:rPr>
          <w:lang w:val="ru-RU"/>
        </w:rPr>
      </w:pPr>
      <w:r w:rsidRPr="000F7A36">
        <w:rPr>
          <w:rFonts w:ascii="Times New Roman" w:eastAsia="Times New Roman" w:hAnsi="Times New Roman"/>
          <w:color w:val="000000"/>
          <w:sz w:val="24"/>
          <w:lang w:val="ru-RU"/>
        </w:rPr>
        <w:t>—   активное участие в школьном самоуправлении;</w:t>
      </w:r>
    </w:p>
    <w:p w:rsidR="00822E15" w:rsidRPr="000F7A36" w:rsidRDefault="00E65FC3">
      <w:pPr>
        <w:autoSpaceDE w:val="0"/>
        <w:autoSpaceDN w:val="0"/>
        <w:spacing w:before="190" w:after="0" w:line="262" w:lineRule="auto"/>
        <w:ind w:left="420" w:right="1008"/>
        <w:rPr>
          <w:lang w:val="ru-RU"/>
        </w:rPr>
      </w:pPr>
      <w:r w:rsidRPr="000F7A36">
        <w:rPr>
          <w:rFonts w:ascii="Times New Roman" w:eastAsia="Times New Roman" w:hAnsi="Times New Roman"/>
          <w:color w:val="000000"/>
          <w:sz w:val="24"/>
          <w:lang w:val="ru-RU"/>
        </w:rPr>
        <w:t>—   готовность к участию в гуманитарной деятельности (</w:t>
      </w:r>
      <w:proofErr w:type="spellStart"/>
      <w:r w:rsidRPr="000F7A36">
        <w:rPr>
          <w:rFonts w:ascii="Times New Roman" w:eastAsia="Times New Roman" w:hAnsi="Times New Roman"/>
          <w:color w:val="000000"/>
          <w:sz w:val="24"/>
          <w:lang w:val="ru-RU"/>
        </w:rPr>
        <w:t>волонтерство</w:t>
      </w:r>
      <w:proofErr w:type="spellEnd"/>
      <w:r w:rsidRPr="000F7A36">
        <w:rPr>
          <w:rFonts w:ascii="Times New Roman" w:eastAsia="Times New Roman" w:hAnsi="Times New Roman"/>
          <w:color w:val="000000"/>
          <w:sz w:val="24"/>
          <w:lang w:val="ru-RU"/>
        </w:rPr>
        <w:t>; помощь людям, нуждающимся в ней).</w:t>
      </w:r>
    </w:p>
    <w:p w:rsidR="00822E15" w:rsidRPr="000F7A36" w:rsidRDefault="00E65FC3">
      <w:pPr>
        <w:autoSpaceDE w:val="0"/>
        <w:autoSpaceDN w:val="0"/>
        <w:spacing w:before="298" w:after="0" w:line="230" w:lineRule="auto"/>
        <w:ind w:left="180"/>
        <w:rPr>
          <w:lang w:val="ru-RU"/>
        </w:rPr>
      </w:pPr>
      <w:r w:rsidRPr="000F7A36">
        <w:rPr>
          <w:rFonts w:ascii="Times New Roman" w:eastAsia="Times New Roman" w:hAnsi="Times New Roman"/>
          <w:b/>
          <w:color w:val="000000"/>
          <w:sz w:val="24"/>
          <w:lang w:val="ru-RU"/>
        </w:rPr>
        <w:t>Патриотического воспитания:</w:t>
      </w:r>
    </w:p>
    <w:p w:rsidR="00822E15" w:rsidRPr="000F7A36" w:rsidRDefault="00E65FC3">
      <w:pPr>
        <w:autoSpaceDE w:val="0"/>
        <w:autoSpaceDN w:val="0"/>
        <w:spacing w:before="178" w:after="0"/>
        <w:ind w:left="420" w:right="432"/>
        <w:rPr>
          <w:lang w:val="ru-RU"/>
        </w:rPr>
      </w:pPr>
      <w:r w:rsidRPr="000F7A36">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0F7A36">
        <w:rPr>
          <w:lang w:val="ru-RU"/>
        </w:rPr>
        <w:br/>
      </w:r>
      <w:r w:rsidRPr="000F7A36">
        <w:rPr>
          <w:rFonts w:ascii="Times New Roman" w:eastAsia="Times New Roman" w:hAnsi="Times New Roman"/>
          <w:color w:val="000000"/>
          <w:sz w:val="24"/>
          <w:lang w:val="ru-RU"/>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0F7A36">
        <w:rPr>
          <w:lang w:val="ru-RU"/>
        </w:rPr>
        <w:br/>
      </w:r>
      <w:r w:rsidRPr="000F7A36">
        <w:rPr>
          <w:rFonts w:ascii="Times New Roman" w:eastAsia="Times New Roman" w:hAnsi="Times New Roman"/>
          <w:color w:val="000000"/>
          <w:sz w:val="24"/>
          <w:lang w:val="ru-RU"/>
        </w:rPr>
        <w:t>произведений русской и зарубежной литературы, а также литератур народов РФ;</w:t>
      </w:r>
    </w:p>
    <w:p w:rsidR="00822E15" w:rsidRPr="000F7A36" w:rsidRDefault="00E65FC3">
      <w:pPr>
        <w:autoSpaceDE w:val="0"/>
        <w:autoSpaceDN w:val="0"/>
        <w:spacing w:before="190" w:after="0" w:line="271" w:lineRule="auto"/>
        <w:ind w:left="420" w:right="288"/>
        <w:rPr>
          <w:lang w:val="ru-RU"/>
        </w:rPr>
      </w:pPr>
      <w:r w:rsidRPr="000F7A36">
        <w:rPr>
          <w:rFonts w:ascii="Times New Roman" w:eastAsia="Times New Roman" w:hAnsi="Times New Roman"/>
          <w:color w:val="000000"/>
          <w:sz w:val="24"/>
          <w:lang w:val="ru-RU"/>
        </w:rPr>
        <w:lastRenderedPageBreak/>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22E15" w:rsidRPr="000F7A36" w:rsidRDefault="00822E15">
      <w:pPr>
        <w:rPr>
          <w:lang w:val="ru-RU"/>
        </w:rPr>
        <w:sectPr w:rsidR="00822E15" w:rsidRPr="000F7A36">
          <w:pgSz w:w="11900" w:h="16840"/>
          <w:pgMar w:top="298" w:right="650" w:bottom="500" w:left="666" w:header="720" w:footer="720" w:gutter="0"/>
          <w:cols w:space="720" w:equalWidth="0">
            <w:col w:w="10584" w:space="0"/>
          </w:cols>
          <w:docGrid w:linePitch="360"/>
        </w:sectPr>
      </w:pPr>
    </w:p>
    <w:p w:rsidR="00822E15" w:rsidRPr="000F7A36" w:rsidRDefault="00822E15">
      <w:pPr>
        <w:autoSpaceDE w:val="0"/>
        <w:autoSpaceDN w:val="0"/>
        <w:spacing w:after="108" w:line="220" w:lineRule="exact"/>
        <w:rPr>
          <w:lang w:val="ru-RU"/>
        </w:rPr>
      </w:pPr>
    </w:p>
    <w:p w:rsidR="00822E15" w:rsidRPr="000F7A36" w:rsidRDefault="00E65FC3">
      <w:pPr>
        <w:autoSpaceDE w:val="0"/>
        <w:autoSpaceDN w:val="0"/>
        <w:spacing w:after="0" w:line="271" w:lineRule="auto"/>
        <w:ind w:left="240" w:right="454"/>
        <w:jc w:val="both"/>
        <w:rPr>
          <w:lang w:val="ru-RU"/>
        </w:rPr>
      </w:pPr>
      <w:r w:rsidRPr="000F7A36">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22E15" w:rsidRPr="000F7A36" w:rsidRDefault="00E65FC3">
      <w:pPr>
        <w:autoSpaceDE w:val="0"/>
        <w:autoSpaceDN w:val="0"/>
        <w:spacing w:before="298" w:after="0" w:line="230" w:lineRule="auto"/>
        <w:rPr>
          <w:lang w:val="ru-RU"/>
        </w:rPr>
      </w:pPr>
      <w:r w:rsidRPr="000F7A36">
        <w:rPr>
          <w:rFonts w:ascii="Times New Roman" w:eastAsia="Times New Roman" w:hAnsi="Times New Roman"/>
          <w:b/>
          <w:color w:val="000000"/>
          <w:sz w:val="24"/>
          <w:lang w:val="ru-RU"/>
        </w:rPr>
        <w:t>Духовно-нравственного воспитания:</w:t>
      </w:r>
    </w:p>
    <w:p w:rsidR="00822E15" w:rsidRPr="000F7A36" w:rsidRDefault="00E65FC3">
      <w:pPr>
        <w:autoSpaceDE w:val="0"/>
        <w:autoSpaceDN w:val="0"/>
        <w:spacing w:before="178" w:after="0" w:line="262" w:lineRule="auto"/>
        <w:ind w:left="240" w:right="432"/>
        <w:rPr>
          <w:lang w:val="ru-RU"/>
        </w:rPr>
      </w:pPr>
      <w:r w:rsidRPr="000F7A36">
        <w:rPr>
          <w:rFonts w:ascii="Times New Roman" w:eastAsia="Times New Roman" w:hAnsi="Times New Roman"/>
          <w:color w:val="000000"/>
          <w:sz w:val="24"/>
          <w:lang w:val="ru-RU"/>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22E15" w:rsidRPr="000F7A36" w:rsidRDefault="00E65FC3">
      <w:pPr>
        <w:autoSpaceDE w:val="0"/>
        <w:autoSpaceDN w:val="0"/>
        <w:spacing w:before="190" w:after="0" w:line="262" w:lineRule="auto"/>
        <w:ind w:left="240" w:right="432"/>
        <w:rPr>
          <w:lang w:val="ru-RU"/>
        </w:rPr>
      </w:pPr>
      <w:r w:rsidRPr="000F7A36">
        <w:rPr>
          <w:rFonts w:ascii="Times New Roman" w:eastAsia="Times New Roman" w:hAnsi="Times New Roman"/>
          <w:color w:val="000000"/>
          <w:sz w:val="24"/>
          <w:lang w:val="ru-RU"/>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22E15" w:rsidRPr="000F7A36" w:rsidRDefault="00E65FC3">
      <w:pPr>
        <w:autoSpaceDE w:val="0"/>
        <w:autoSpaceDN w:val="0"/>
        <w:spacing w:before="192" w:after="0" w:line="262" w:lineRule="auto"/>
        <w:ind w:left="240" w:right="144"/>
        <w:rPr>
          <w:lang w:val="ru-RU"/>
        </w:rPr>
      </w:pPr>
      <w:r w:rsidRPr="000F7A36">
        <w:rPr>
          <w:rFonts w:ascii="Times New Roman" w:eastAsia="Times New Roman" w:hAnsi="Times New Roman"/>
          <w:color w:val="000000"/>
          <w:sz w:val="24"/>
          <w:lang w:val="ru-RU"/>
        </w:rPr>
        <w:t>—  активное неприятие асоциальных поступков, свобода и ответственность личности в условиях индивидуального и общественного пространства.</w:t>
      </w:r>
    </w:p>
    <w:p w:rsidR="00822E15" w:rsidRPr="000F7A36" w:rsidRDefault="00E65FC3">
      <w:pPr>
        <w:autoSpaceDE w:val="0"/>
        <w:autoSpaceDN w:val="0"/>
        <w:spacing w:before="298" w:after="0" w:line="230" w:lineRule="auto"/>
        <w:rPr>
          <w:lang w:val="ru-RU"/>
        </w:rPr>
      </w:pPr>
      <w:r w:rsidRPr="000F7A36">
        <w:rPr>
          <w:rFonts w:ascii="Times New Roman" w:eastAsia="Times New Roman" w:hAnsi="Times New Roman"/>
          <w:b/>
          <w:color w:val="000000"/>
          <w:sz w:val="24"/>
          <w:lang w:val="ru-RU"/>
        </w:rPr>
        <w:t>Эстетического воспитания:</w:t>
      </w:r>
    </w:p>
    <w:p w:rsidR="00822E15" w:rsidRPr="000F7A36" w:rsidRDefault="00E65FC3">
      <w:pPr>
        <w:autoSpaceDE w:val="0"/>
        <w:autoSpaceDN w:val="0"/>
        <w:spacing w:before="178" w:after="0" w:line="271" w:lineRule="auto"/>
        <w:ind w:left="240" w:right="864"/>
        <w:rPr>
          <w:lang w:val="ru-RU"/>
        </w:rPr>
      </w:pPr>
      <w:r w:rsidRPr="000F7A36">
        <w:rPr>
          <w:rFonts w:ascii="Times New Roman" w:eastAsia="Times New Roman" w:hAnsi="Times New Roman"/>
          <w:color w:val="000000"/>
          <w:sz w:val="24"/>
          <w:lang w:val="ru-RU"/>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22E15" w:rsidRPr="000F7A36" w:rsidRDefault="00E65FC3">
      <w:pPr>
        <w:autoSpaceDE w:val="0"/>
        <w:autoSpaceDN w:val="0"/>
        <w:spacing w:before="190" w:after="0" w:line="262" w:lineRule="auto"/>
        <w:ind w:left="240" w:right="288"/>
        <w:rPr>
          <w:lang w:val="ru-RU"/>
        </w:rPr>
      </w:pPr>
      <w:r w:rsidRPr="000F7A36">
        <w:rPr>
          <w:rFonts w:ascii="Times New Roman" w:eastAsia="Times New Roman" w:hAnsi="Times New Roman"/>
          <w:color w:val="000000"/>
          <w:sz w:val="24"/>
          <w:lang w:val="ru-RU"/>
        </w:rPr>
        <w:t>—  осознание важности художественной литературы и культуры как средства коммуникации и самовыражения;</w:t>
      </w:r>
    </w:p>
    <w:p w:rsidR="00822E15" w:rsidRPr="000F7A36" w:rsidRDefault="00E65FC3">
      <w:pPr>
        <w:autoSpaceDE w:val="0"/>
        <w:autoSpaceDN w:val="0"/>
        <w:spacing w:before="190" w:after="0" w:line="262" w:lineRule="auto"/>
        <w:ind w:left="240" w:right="576"/>
        <w:rPr>
          <w:lang w:val="ru-RU"/>
        </w:rPr>
      </w:pPr>
      <w:r w:rsidRPr="000F7A36">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822E15" w:rsidRPr="000F7A36" w:rsidRDefault="00E65FC3">
      <w:pPr>
        <w:autoSpaceDE w:val="0"/>
        <w:autoSpaceDN w:val="0"/>
        <w:spacing w:before="190" w:after="0" w:line="230" w:lineRule="auto"/>
        <w:ind w:left="240"/>
        <w:rPr>
          <w:lang w:val="ru-RU"/>
        </w:rPr>
      </w:pPr>
      <w:r w:rsidRPr="000F7A36">
        <w:rPr>
          <w:rFonts w:ascii="Times New Roman" w:eastAsia="Times New Roman" w:hAnsi="Times New Roman"/>
          <w:color w:val="000000"/>
          <w:sz w:val="24"/>
          <w:lang w:val="ru-RU"/>
        </w:rPr>
        <w:t>—  стремление к самовыражению в разных видах искусства.</w:t>
      </w:r>
    </w:p>
    <w:p w:rsidR="00822E15" w:rsidRPr="000F7A36" w:rsidRDefault="00E65FC3">
      <w:pPr>
        <w:autoSpaceDE w:val="0"/>
        <w:autoSpaceDN w:val="0"/>
        <w:spacing w:before="298" w:after="0" w:line="230" w:lineRule="auto"/>
        <w:jc w:val="center"/>
        <w:rPr>
          <w:lang w:val="ru-RU"/>
        </w:rPr>
      </w:pPr>
      <w:r w:rsidRPr="000F7A36">
        <w:rPr>
          <w:rFonts w:ascii="Times New Roman" w:eastAsia="Times New Roman" w:hAnsi="Times New Roman"/>
          <w:b/>
          <w:color w:val="000000"/>
          <w:sz w:val="24"/>
          <w:lang w:val="ru-RU"/>
        </w:rPr>
        <w:t>Физического воспитания, формирования культуры здоровья и эмоционального благополучия:</w:t>
      </w:r>
    </w:p>
    <w:p w:rsidR="00822E15" w:rsidRPr="000F7A36" w:rsidRDefault="00E65FC3">
      <w:pPr>
        <w:autoSpaceDE w:val="0"/>
        <w:autoSpaceDN w:val="0"/>
        <w:spacing w:before="178" w:after="0" w:line="230" w:lineRule="auto"/>
        <w:ind w:left="240"/>
        <w:rPr>
          <w:lang w:val="ru-RU"/>
        </w:rPr>
      </w:pPr>
      <w:r w:rsidRPr="000F7A36">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w:t>
      </w:r>
    </w:p>
    <w:p w:rsidR="00822E15" w:rsidRPr="000F7A36" w:rsidRDefault="00E65FC3">
      <w:pPr>
        <w:autoSpaceDE w:val="0"/>
        <w:autoSpaceDN w:val="0"/>
        <w:spacing w:before="190" w:after="0" w:line="271" w:lineRule="auto"/>
        <w:ind w:left="240" w:right="144"/>
        <w:rPr>
          <w:lang w:val="ru-RU"/>
        </w:rPr>
      </w:pPr>
      <w:r w:rsidRPr="000F7A36">
        <w:rPr>
          <w:rFonts w:ascii="Times New Roman" w:eastAsia="Times New Roman" w:hAnsi="Times New Roman"/>
          <w:color w:val="000000"/>
          <w:sz w:val="24"/>
          <w:lang w:val="ru-RU"/>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22E15" w:rsidRPr="000F7A36" w:rsidRDefault="00E65FC3">
      <w:pPr>
        <w:autoSpaceDE w:val="0"/>
        <w:autoSpaceDN w:val="0"/>
        <w:spacing w:before="190" w:after="0" w:line="278" w:lineRule="auto"/>
        <w:ind w:left="240"/>
        <w:rPr>
          <w:lang w:val="ru-RU"/>
        </w:rPr>
      </w:pPr>
      <w:r w:rsidRPr="000F7A36">
        <w:rPr>
          <w:rFonts w:ascii="Times New Roman" w:eastAsia="Times New Roman" w:hAnsi="Times New Roman"/>
          <w:color w:val="000000"/>
          <w:sz w:val="24"/>
          <w:lang w:val="ru-RU"/>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22E15" w:rsidRPr="000F7A36" w:rsidRDefault="00E65FC3">
      <w:pPr>
        <w:autoSpaceDE w:val="0"/>
        <w:autoSpaceDN w:val="0"/>
        <w:spacing w:before="190" w:after="0" w:line="271" w:lineRule="auto"/>
        <w:ind w:left="240"/>
        <w:rPr>
          <w:lang w:val="ru-RU"/>
        </w:rPr>
      </w:pPr>
      <w:r w:rsidRPr="000F7A36">
        <w:rPr>
          <w:rFonts w:ascii="Times New Roman" w:eastAsia="Times New Roman" w:hAnsi="Times New Roman"/>
          <w:color w:val="000000"/>
          <w:sz w:val="24"/>
          <w:lang w:val="ru-RU"/>
        </w:rPr>
        <w:t xml:space="preserve">—  способность адаптироваться к стрессовым ситуациям и меняющимся социальным, </w:t>
      </w:r>
      <w:r w:rsidRPr="000F7A36">
        <w:rPr>
          <w:lang w:val="ru-RU"/>
        </w:rPr>
        <w:br/>
      </w:r>
      <w:r w:rsidRPr="000F7A36">
        <w:rPr>
          <w:rFonts w:ascii="Times New Roman" w:eastAsia="Times New Roman" w:hAnsi="Times New Roman"/>
          <w:color w:val="000000"/>
          <w:sz w:val="24"/>
          <w:lang w:val="ru-RU"/>
        </w:rPr>
        <w:t>информационным и природным условиям, в том числе осмысляя собственный опыт и выстраивая дальнейшие цели;</w:t>
      </w:r>
    </w:p>
    <w:p w:rsidR="00822E15" w:rsidRPr="000F7A36" w:rsidRDefault="00E65FC3">
      <w:pPr>
        <w:autoSpaceDE w:val="0"/>
        <w:autoSpaceDN w:val="0"/>
        <w:spacing w:before="190" w:after="0" w:line="230" w:lineRule="auto"/>
        <w:ind w:left="240"/>
        <w:rPr>
          <w:lang w:val="ru-RU"/>
        </w:rPr>
      </w:pPr>
      <w:r w:rsidRPr="000F7A36">
        <w:rPr>
          <w:rFonts w:ascii="Times New Roman" w:eastAsia="Times New Roman" w:hAnsi="Times New Roman"/>
          <w:color w:val="000000"/>
          <w:sz w:val="24"/>
          <w:lang w:val="ru-RU"/>
        </w:rPr>
        <w:t>—  умение принимать себя и других, не осуждая;</w:t>
      </w:r>
    </w:p>
    <w:p w:rsidR="00822E15" w:rsidRPr="000F7A36" w:rsidRDefault="00E65FC3">
      <w:pPr>
        <w:autoSpaceDE w:val="0"/>
        <w:autoSpaceDN w:val="0"/>
        <w:spacing w:before="190" w:after="0" w:line="262" w:lineRule="auto"/>
        <w:ind w:left="240" w:right="1008"/>
        <w:rPr>
          <w:lang w:val="ru-RU"/>
        </w:rPr>
      </w:pPr>
      <w:r w:rsidRPr="000F7A36">
        <w:rPr>
          <w:rFonts w:ascii="Times New Roman" w:eastAsia="Times New Roman" w:hAnsi="Times New Roman"/>
          <w:color w:val="000000"/>
          <w:sz w:val="24"/>
          <w:lang w:val="ru-RU"/>
        </w:rPr>
        <w:t>—  умение осознавать эмоциональное состояние себя и других, опираясь на примеры из литературных произведений;</w:t>
      </w:r>
    </w:p>
    <w:p w:rsidR="00822E15" w:rsidRPr="000F7A36" w:rsidRDefault="00E65FC3">
      <w:pPr>
        <w:autoSpaceDE w:val="0"/>
        <w:autoSpaceDN w:val="0"/>
        <w:spacing w:before="190" w:after="0" w:line="230" w:lineRule="auto"/>
        <w:ind w:left="240"/>
        <w:rPr>
          <w:lang w:val="ru-RU"/>
        </w:rPr>
      </w:pPr>
      <w:r w:rsidRPr="000F7A36">
        <w:rPr>
          <w:rFonts w:ascii="Times New Roman" w:eastAsia="Times New Roman" w:hAnsi="Times New Roman"/>
          <w:color w:val="000000"/>
          <w:sz w:val="24"/>
          <w:lang w:val="ru-RU"/>
        </w:rPr>
        <w:t>—  уметь управлять собственным эмоциональным состоянием;</w:t>
      </w:r>
    </w:p>
    <w:p w:rsidR="00822E15" w:rsidRPr="000F7A36" w:rsidRDefault="00E65FC3">
      <w:pPr>
        <w:autoSpaceDE w:val="0"/>
        <w:autoSpaceDN w:val="0"/>
        <w:spacing w:before="190" w:after="0" w:line="262" w:lineRule="auto"/>
        <w:ind w:left="240" w:right="288"/>
        <w:rPr>
          <w:lang w:val="ru-RU"/>
        </w:rPr>
      </w:pPr>
      <w:r w:rsidRPr="000F7A36">
        <w:rPr>
          <w:rFonts w:ascii="Times New Roman" w:eastAsia="Times New Roman" w:hAnsi="Times New Roman"/>
          <w:color w:val="000000"/>
          <w:sz w:val="24"/>
          <w:lang w:val="ru-RU"/>
        </w:rPr>
        <w:t xml:space="preserve">—  </w:t>
      </w:r>
      <w:proofErr w:type="spellStart"/>
      <w:r w:rsidRPr="000F7A36">
        <w:rPr>
          <w:rFonts w:ascii="Times New Roman" w:eastAsia="Times New Roman" w:hAnsi="Times New Roman"/>
          <w:color w:val="000000"/>
          <w:sz w:val="24"/>
          <w:lang w:val="ru-RU"/>
        </w:rPr>
        <w:t>сформированность</w:t>
      </w:r>
      <w:proofErr w:type="spellEnd"/>
      <w:r w:rsidRPr="000F7A36">
        <w:rPr>
          <w:rFonts w:ascii="Times New Roman" w:eastAsia="Times New Roman" w:hAnsi="Times New Roman"/>
          <w:color w:val="000000"/>
          <w:sz w:val="24"/>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822E15" w:rsidRPr="000F7A36" w:rsidRDefault="00E65FC3">
      <w:pPr>
        <w:autoSpaceDE w:val="0"/>
        <w:autoSpaceDN w:val="0"/>
        <w:spacing w:before="418" w:after="0" w:line="230" w:lineRule="auto"/>
        <w:rPr>
          <w:lang w:val="ru-RU"/>
        </w:rPr>
      </w:pPr>
      <w:r w:rsidRPr="000F7A36">
        <w:rPr>
          <w:rFonts w:ascii="Times New Roman" w:eastAsia="Times New Roman" w:hAnsi="Times New Roman"/>
          <w:b/>
          <w:color w:val="000000"/>
          <w:sz w:val="24"/>
          <w:lang w:val="ru-RU"/>
        </w:rPr>
        <w:t>Трудового воспитания:</w:t>
      </w:r>
    </w:p>
    <w:p w:rsidR="00822E15" w:rsidRPr="000F7A36" w:rsidRDefault="00822E15">
      <w:pPr>
        <w:rPr>
          <w:lang w:val="ru-RU"/>
        </w:rPr>
        <w:sectPr w:rsidR="00822E15" w:rsidRPr="000F7A36">
          <w:pgSz w:w="11900" w:h="16840"/>
          <w:pgMar w:top="328" w:right="648" w:bottom="342" w:left="846" w:header="720" w:footer="720" w:gutter="0"/>
          <w:cols w:space="720" w:equalWidth="0">
            <w:col w:w="10406" w:space="0"/>
          </w:cols>
          <w:docGrid w:linePitch="360"/>
        </w:sectPr>
      </w:pPr>
    </w:p>
    <w:p w:rsidR="00822E15" w:rsidRPr="000F7A36" w:rsidRDefault="00822E15">
      <w:pPr>
        <w:autoSpaceDE w:val="0"/>
        <w:autoSpaceDN w:val="0"/>
        <w:spacing w:after="96" w:line="220" w:lineRule="exact"/>
        <w:rPr>
          <w:lang w:val="ru-RU"/>
        </w:rPr>
      </w:pPr>
    </w:p>
    <w:p w:rsidR="00822E15" w:rsidRPr="000F7A36" w:rsidRDefault="00E65FC3">
      <w:pPr>
        <w:autoSpaceDE w:val="0"/>
        <w:autoSpaceDN w:val="0"/>
        <w:spacing w:after="0" w:line="271" w:lineRule="auto"/>
        <w:ind w:left="420" w:right="720"/>
        <w:rPr>
          <w:lang w:val="ru-RU"/>
        </w:rPr>
      </w:pPr>
      <w:r w:rsidRPr="000F7A36">
        <w:rPr>
          <w:rFonts w:ascii="Times New Roman" w:eastAsia="Times New Roman" w:hAnsi="Times New Roman"/>
          <w:color w:val="000000"/>
          <w:sz w:val="24"/>
          <w:lang w:val="ru-RU"/>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22E15" w:rsidRPr="000F7A36" w:rsidRDefault="00E65FC3">
      <w:pPr>
        <w:autoSpaceDE w:val="0"/>
        <w:autoSpaceDN w:val="0"/>
        <w:spacing w:before="190" w:after="0" w:line="271" w:lineRule="auto"/>
        <w:ind w:left="420" w:right="432"/>
        <w:rPr>
          <w:lang w:val="ru-RU"/>
        </w:rPr>
      </w:pPr>
      <w:r w:rsidRPr="000F7A36">
        <w:rPr>
          <w:rFonts w:ascii="Times New Roman" w:eastAsia="Times New Roman" w:hAnsi="Times New Roman"/>
          <w:color w:val="000000"/>
          <w:sz w:val="24"/>
          <w:lang w:val="ru-RU"/>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22E15" w:rsidRPr="000F7A36" w:rsidRDefault="00E65FC3">
      <w:pPr>
        <w:autoSpaceDE w:val="0"/>
        <w:autoSpaceDN w:val="0"/>
        <w:spacing w:before="190" w:after="0" w:line="262" w:lineRule="auto"/>
        <w:ind w:left="420" w:right="144"/>
        <w:rPr>
          <w:lang w:val="ru-RU"/>
        </w:rPr>
      </w:pPr>
      <w:r w:rsidRPr="000F7A36">
        <w:rPr>
          <w:rFonts w:ascii="Times New Roman" w:eastAsia="Times New Roman" w:hAnsi="Times New Roman"/>
          <w:color w:val="000000"/>
          <w:sz w:val="24"/>
          <w:lang w:val="ru-RU"/>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xml:space="preserve">—  готовность адаптироваться в профессиональной среде; </w:t>
      </w:r>
    </w:p>
    <w:p w:rsidR="00822E15" w:rsidRPr="000F7A36" w:rsidRDefault="00E65FC3">
      <w:pPr>
        <w:autoSpaceDE w:val="0"/>
        <w:autoSpaceDN w:val="0"/>
        <w:spacing w:before="192" w:after="0" w:line="262" w:lineRule="auto"/>
        <w:ind w:left="420" w:right="1152"/>
        <w:rPr>
          <w:lang w:val="ru-RU"/>
        </w:rPr>
      </w:pPr>
      <w:r w:rsidRPr="000F7A36">
        <w:rPr>
          <w:rFonts w:ascii="Times New Roman" w:eastAsia="Times New Roman" w:hAnsi="Times New Roman"/>
          <w:color w:val="000000"/>
          <w:sz w:val="24"/>
          <w:lang w:val="ru-RU"/>
        </w:rPr>
        <w:t xml:space="preserve">—  уважение к труду и результатам трудовой деятельности, в том числе при изучении произведений русского фольклора и литературы; </w:t>
      </w:r>
    </w:p>
    <w:p w:rsidR="00822E15" w:rsidRPr="000F7A36" w:rsidRDefault="00E65FC3">
      <w:pPr>
        <w:autoSpaceDE w:val="0"/>
        <w:autoSpaceDN w:val="0"/>
        <w:spacing w:before="190" w:after="0" w:line="262" w:lineRule="auto"/>
        <w:ind w:left="420" w:right="576"/>
        <w:rPr>
          <w:lang w:val="ru-RU"/>
        </w:rPr>
      </w:pPr>
      <w:r w:rsidRPr="000F7A36">
        <w:rPr>
          <w:rFonts w:ascii="Times New Roman" w:eastAsia="Times New Roman" w:hAnsi="Times New Roman"/>
          <w:color w:val="000000"/>
          <w:sz w:val="24"/>
          <w:lang w:val="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22E15" w:rsidRPr="000F7A36" w:rsidRDefault="00E65FC3">
      <w:pPr>
        <w:autoSpaceDE w:val="0"/>
        <w:autoSpaceDN w:val="0"/>
        <w:spacing w:before="298" w:after="0" w:line="230" w:lineRule="auto"/>
        <w:ind w:left="180"/>
        <w:rPr>
          <w:lang w:val="ru-RU"/>
        </w:rPr>
      </w:pPr>
      <w:r w:rsidRPr="000F7A36">
        <w:rPr>
          <w:rFonts w:ascii="Times New Roman" w:eastAsia="Times New Roman" w:hAnsi="Times New Roman"/>
          <w:b/>
          <w:color w:val="000000"/>
          <w:sz w:val="24"/>
          <w:lang w:val="ru-RU"/>
        </w:rPr>
        <w:t>Экологического воспитания:</w:t>
      </w:r>
    </w:p>
    <w:p w:rsidR="00822E15" w:rsidRPr="000F7A36" w:rsidRDefault="00E65FC3">
      <w:pPr>
        <w:autoSpaceDE w:val="0"/>
        <w:autoSpaceDN w:val="0"/>
        <w:spacing w:before="178" w:after="0" w:line="271" w:lineRule="auto"/>
        <w:ind w:left="420" w:right="144"/>
        <w:rPr>
          <w:lang w:val="ru-RU"/>
        </w:rPr>
      </w:pPr>
      <w:r w:rsidRPr="000F7A36">
        <w:rPr>
          <w:rFonts w:ascii="Times New Roman" w:eastAsia="Times New Roman" w:hAnsi="Times New Roman"/>
          <w:color w:val="000000"/>
          <w:sz w:val="24"/>
          <w:lang w:val="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22E15" w:rsidRPr="000F7A36" w:rsidRDefault="00E65FC3">
      <w:pPr>
        <w:autoSpaceDE w:val="0"/>
        <w:autoSpaceDN w:val="0"/>
        <w:spacing w:before="190" w:after="0" w:line="262" w:lineRule="auto"/>
        <w:ind w:left="420"/>
        <w:rPr>
          <w:lang w:val="ru-RU"/>
        </w:rPr>
      </w:pPr>
      <w:r w:rsidRPr="000F7A36">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w:t>
      </w:r>
    </w:p>
    <w:p w:rsidR="00822E15" w:rsidRPr="000F7A36" w:rsidRDefault="00E65FC3">
      <w:pPr>
        <w:autoSpaceDE w:val="0"/>
        <w:autoSpaceDN w:val="0"/>
        <w:spacing w:before="190" w:after="0" w:line="271" w:lineRule="auto"/>
        <w:ind w:left="420" w:right="1296"/>
        <w:rPr>
          <w:lang w:val="ru-RU"/>
        </w:rPr>
      </w:pPr>
      <w:r w:rsidRPr="000F7A36">
        <w:rPr>
          <w:rFonts w:ascii="Times New Roman" w:eastAsia="Times New Roman" w:hAnsi="Times New Roman"/>
          <w:color w:val="000000"/>
          <w:sz w:val="24"/>
          <w:lang w:val="ru-RU"/>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22E15" w:rsidRPr="000F7A36" w:rsidRDefault="00E65FC3">
      <w:pPr>
        <w:autoSpaceDE w:val="0"/>
        <w:autoSpaceDN w:val="0"/>
        <w:spacing w:before="190" w:after="0" w:line="262" w:lineRule="auto"/>
        <w:ind w:left="420" w:right="432"/>
        <w:rPr>
          <w:lang w:val="ru-RU"/>
        </w:rPr>
      </w:pPr>
      <w:r w:rsidRPr="000F7A36">
        <w:rPr>
          <w:rFonts w:ascii="Times New Roman" w:eastAsia="Times New Roman" w:hAnsi="Times New Roman"/>
          <w:color w:val="000000"/>
          <w:sz w:val="24"/>
          <w:lang w:val="ru-RU"/>
        </w:rPr>
        <w:t xml:space="preserve">—  осознание своей роли как гражданина и потребителя в условиях взаимосвязи природной, технологической и социальной сред; </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rsidR="00822E15" w:rsidRPr="000F7A36" w:rsidRDefault="00E65FC3">
      <w:pPr>
        <w:autoSpaceDE w:val="0"/>
        <w:autoSpaceDN w:val="0"/>
        <w:spacing w:before="298" w:after="0" w:line="230" w:lineRule="auto"/>
        <w:ind w:left="180"/>
        <w:rPr>
          <w:lang w:val="ru-RU"/>
        </w:rPr>
      </w:pPr>
      <w:r w:rsidRPr="000F7A36">
        <w:rPr>
          <w:rFonts w:ascii="Times New Roman" w:eastAsia="Times New Roman" w:hAnsi="Times New Roman"/>
          <w:b/>
          <w:color w:val="000000"/>
          <w:sz w:val="24"/>
          <w:lang w:val="ru-RU"/>
        </w:rPr>
        <w:t>Ценности научного познания:</w:t>
      </w:r>
    </w:p>
    <w:p w:rsidR="00822E15" w:rsidRPr="000F7A36" w:rsidRDefault="00E65FC3">
      <w:pPr>
        <w:autoSpaceDE w:val="0"/>
        <w:autoSpaceDN w:val="0"/>
        <w:spacing w:before="180" w:after="0"/>
        <w:ind w:left="420"/>
        <w:rPr>
          <w:lang w:val="ru-RU"/>
        </w:rPr>
      </w:pPr>
      <w:r w:rsidRPr="000F7A36">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xml:space="preserve">—  овладение языковой и читательской культурой как средством познания мира; </w:t>
      </w:r>
    </w:p>
    <w:p w:rsidR="00822E15" w:rsidRPr="000F7A36" w:rsidRDefault="00E65FC3">
      <w:pPr>
        <w:autoSpaceDE w:val="0"/>
        <w:autoSpaceDN w:val="0"/>
        <w:spacing w:before="190" w:after="0" w:line="262" w:lineRule="auto"/>
        <w:ind w:left="420" w:right="720"/>
        <w:rPr>
          <w:lang w:val="ru-RU"/>
        </w:rPr>
      </w:pPr>
      <w:r w:rsidRPr="000F7A36">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литературного образования; </w:t>
      </w:r>
    </w:p>
    <w:p w:rsidR="00822E15" w:rsidRPr="000F7A36" w:rsidRDefault="00E65FC3">
      <w:pPr>
        <w:autoSpaceDE w:val="0"/>
        <w:autoSpaceDN w:val="0"/>
        <w:spacing w:before="190" w:after="0" w:line="262" w:lineRule="auto"/>
        <w:ind w:left="420" w:right="432"/>
        <w:rPr>
          <w:lang w:val="ru-RU"/>
        </w:rPr>
      </w:pPr>
      <w:r w:rsidRPr="000F7A36">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22E15" w:rsidRPr="000F7A36" w:rsidRDefault="00E65FC3">
      <w:pPr>
        <w:tabs>
          <w:tab w:val="left" w:pos="180"/>
        </w:tabs>
        <w:autoSpaceDE w:val="0"/>
        <w:autoSpaceDN w:val="0"/>
        <w:spacing w:before="178" w:after="0" w:line="262" w:lineRule="auto"/>
        <w:ind w:right="288"/>
        <w:rPr>
          <w:lang w:val="ru-RU"/>
        </w:rPr>
      </w:pPr>
      <w:r w:rsidRPr="000F7A36">
        <w:rPr>
          <w:lang w:val="ru-RU"/>
        </w:rPr>
        <w:tab/>
      </w:r>
      <w:r w:rsidRPr="000F7A36">
        <w:rPr>
          <w:rFonts w:ascii="Times New Roman" w:eastAsia="Times New Roman" w:hAnsi="Times New Roman"/>
          <w:color w:val="000000"/>
          <w:sz w:val="24"/>
          <w:lang w:val="ru-RU"/>
        </w:rPr>
        <w:t>Личностные результаты, обеспечивающие адаптацию обучающегося к изменяющимся условиям социальной и природной среды:</w:t>
      </w:r>
    </w:p>
    <w:p w:rsidR="00822E15" w:rsidRPr="000F7A36" w:rsidRDefault="00E65FC3">
      <w:pPr>
        <w:autoSpaceDE w:val="0"/>
        <w:autoSpaceDN w:val="0"/>
        <w:spacing w:before="178" w:after="0" w:line="262" w:lineRule="auto"/>
        <w:ind w:left="420"/>
        <w:rPr>
          <w:lang w:val="ru-RU"/>
        </w:rPr>
      </w:pPr>
      <w:r w:rsidRPr="000F7A36">
        <w:rPr>
          <w:rFonts w:ascii="Times New Roman" w:eastAsia="Times New Roman" w:hAnsi="Times New Roman"/>
          <w:color w:val="000000"/>
          <w:sz w:val="24"/>
          <w:lang w:val="ru-RU"/>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822E15" w:rsidRPr="000F7A36" w:rsidRDefault="00822E15">
      <w:pPr>
        <w:rPr>
          <w:lang w:val="ru-RU"/>
        </w:rPr>
        <w:sectPr w:rsidR="00822E15" w:rsidRPr="000F7A36">
          <w:pgSz w:w="11900" w:h="16840"/>
          <w:pgMar w:top="316" w:right="772" w:bottom="422" w:left="666" w:header="720" w:footer="720" w:gutter="0"/>
          <w:cols w:space="720" w:equalWidth="0">
            <w:col w:w="10462" w:space="0"/>
          </w:cols>
          <w:docGrid w:linePitch="360"/>
        </w:sectPr>
      </w:pPr>
    </w:p>
    <w:p w:rsidR="00822E15" w:rsidRPr="000F7A36" w:rsidRDefault="00822E15">
      <w:pPr>
        <w:autoSpaceDE w:val="0"/>
        <w:autoSpaceDN w:val="0"/>
        <w:spacing w:after="66" w:line="220" w:lineRule="exact"/>
        <w:rPr>
          <w:lang w:val="ru-RU"/>
        </w:rPr>
      </w:pPr>
    </w:p>
    <w:p w:rsidR="00822E15" w:rsidRPr="000F7A36" w:rsidRDefault="00E65FC3">
      <w:pPr>
        <w:autoSpaceDE w:val="0"/>
        <w:autoSpaceDN w:val="0"/>
        <w:spacing w:after="0" w:line="271" w:lineRule="auto"/>
        <w:ind w:left="420"/>
        <w:rPr>
          <w:lang w:val="ru-RU"/>
        </w:rPr>
      </w:pPr>
      <w:r w:rsidRPr="000F7A36">
        <w:rPr>
          <w:rFonts w:ascii="Times New Roman" w:eastAsia="Times New Roman" w:hAnsi="Times New Roman"/>
          <w:color w:val="000000"/>
          <w:sz w:val="24"/>
          <w:lang w:val="ru-RU"/>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изучение и оценка социальных ролей персонажей литературных произведений;</w:t>
      </w:r>
    </w:p>
    <w:p w:rsidR="00822E15" w:rsidRPr="000F7A36" w:rsidRDefault="00E65FC3">
      <w:pPr>
        <w:autoSpaceDE w:val="0"/>
        <w:autoSpaceDN w:val="0"/>
        <w:spacing w:before="190" w:after="0" w:line="262" w:lineRule="auto"/>
        <w:ind w:left="420" w:right="144"/>
        <w:rPr>
          <w:lang w:val="ru-RU"/>
        </w:rPr>
      </w:pPr>
      <w:r w:rsidRPr="000F7A36">
        <w:rPr>
          <w:rFonts w:ascii="Times New Roman" w:eastAsia="Times New Roman" w:hAnsi="Times New Roman"/>
          <w:color w:val="000000"/>
          <w:sz w:val="24"/>
          <w:lang w:val="ru-RU"/>
        </w:rPr>
        <w:t xml:space="preserve">—  потребность во взаимодействии в условиях неопределённости, открытость опыту и знаниям других; </w:t>
      </w:r>
    </w:p>
    <w:p w:rsidR="00822E15" w:rsidRPr="000F7A36" w:rsidRDefault="00E65FC3">
      <w:pPr>
        <w:autoSpaceDE w:val="0"/>
        <w:autoSpaceDN w:val="0"/>
        <w:spacing w:before="190" w:after="0" w:line="271" w:lineRule="auto"/>
        <w:ind w:left="420" w:right="288"/>
        <w:rPr>
          <w:lang w:val="ru-RU"/>
        </w:rPr>
      </w:pPr>
      <w:r w:rsidRPr="000F7A36">
        <w:rPr>
          <w:rFonts w:ascii="Times New Roman" w:eastAsia="Times New Roman" w:hAnsi="Times New Roman"/>
          <w:color w:val="000000"/>
          <w:sz w:val="24"/>
          <w:lang w:val="ru-RU"/>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22E15" w:rsidRPr="000F7A36" w:rsidRDefault="00E65FC3">
      <w:pPr>
        <w:autoSpaceDE w:val="0"/>
        <w:autoSpaceDN w:val="0"/>
        <w:spacing w:before="192" w:after="0"/>
        <w:ind w:left="420" w:right="288"/>
        <w:rPr>
          <w:lang w:val="ru-RU"/>
        </w:rPr>
      </w:pPr>
      <w:r w:rsidRPr="000F7A36">
        <w:rPr>
          <w:rFonts w:ascii="Times New Roman" w:eastAsia="Times New Roman" w:hAnsi="Times New Roman"/>
          <w:color w:val="000000"/>
          <w:sz w:val="24"/>
          <w:lang w:val="ru-RU"/>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22E15" w:rsidRPr="000F7A36" w:rsidRDefault="00E65FC3">
      <w:pPr>
        <w:autoSpaceDE w:val="0"/>
        <w:autoSpaceDN w:val="0"/>
        <w:spacing w:before="190" w:after="0" w:line="262" w:lineRule="auto"/>
        <w:ind w:left="420" w:right="864"/>
        <w:rPr>
          <w:lang w:val="ru-RU"/>
        </w:rPr>
      </w:pPr>
      <w:r w:rsidRPr="000F7A36">
        <w:rPr>
          <w:rFonts w:ascii="Times New Roman" w:eastAsia="Times New Roman" w:hAnsi="Times New Roman"/>
          <w:color w:val="000000"/>
          <w:sz w:val="24"/>
          <w:lang w:val="ru-RU"/>
        </w:rPr>
        <w:t xml:space="preserve">—  умение оперировать основными понятиями, терминами и представлениями в области концепции устойчивого развития; </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xml:space="preserve">—  анализировать и выявлять взаимосвязи природы, общества и экономики; </w:t>
      </w:r>
    </w:p>
    <w:p w:rsidR="00822E15" w:rsidRPr="000F7A36" w:rsidRDefault="00E65FC3">
      <w:pPr>
        <w:autoSpaceDE w:val="0"/>
        <w:autoSpaceDN w:val="0"/>
        <w:spacing w:before="190" w:after="0" w:line="262" w:lineRule="auto"/>
        <w:ind w:left="420" w:right="576"/>
        <w:rPr>
          <w:lang w:val="ru-RU"/>
        </w:rPr>
      </w:pPr>
      <w:r w:rsidRPr="000F7A36">
        <w:rPr>
          <w:rFonts w:ascii="Times New Roman" w:eastAsia="Times New Roman" w:hAnsi="Times New Roman"/>
          <w:color w:val="000000"/>
          <w:sz w:val="24"/>
          <w:lang w:val="ru-RU"/>
        </w:rPr>
        <w:t>—  оценивать свои действия с учётом влияния на окружающую среду, достижений целей и преодоления вызовов, возможных глобальных последствий;</w:t>
      </w:r>
    </w:p>
    <w:p w:rsidR="00822E15" w:rsidRPr="000F7A36" w:rsidRDefault="00E65FC3">
      <w:pPr>
        <w:autoSpaceDE w:val="0"/>
        <w:autoSpaceDN w:val="0"/>
        <w:spacing w:before="190" w:after="0" w:line="262" w:lineRule="auto"/>
        <w:ind w:left="420" w:right="432"/>
        <w:rPr>
          <w:lang w:val="ru-RU"/>
        </w:rPr>
      </w:pPr>
      <w:r w:rsidRPr="000F7A36">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xml:space="preserve">—  воспринимать стрессовую ситуацию как вызов, требующий контрмер; </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xml:space="preserve">—  оценивать ситуацию стресса, корректировать принимаемые решения и действия; </w:t>
      </w:r>
    </w:p>
    <w:p w:rsidR="00822E15" w:rsidRPr="000F7A36" w:rsidRDefault="00E65FC3">
      <w:pPr>
        <w:autoSpaceDE w:val="0"/>
        <w:autoSpaceDN w:val="0"/>
        <w:spacing w:before="190" w:after="0" w:line="262" w:lineRule="auto"/>
        <w:ind w:left="420" w:right="864"/>
        <w:rPr>
          <w:lang w:val="ru-RU"/>
        </w:rPr>
      </w:pPr>
      <w:r w:rsidRPr="000F7A36">
        <w:rPr>
          <w:rFonts w:ascii="Times New Roman" w:eastAsia="Times New Roman" w:hAnsi="Times New Roman"/>
          <w:color w:val="000000"/>
          <w:sz w:val="24"/>
          <w:lang w:val="ru-RU"/>
        </w:rPr>
        <w:t xml:space="preserve">—  формулировать и оценивать риски и последствия, формировать опыт, уметь находить позитивное в произошедшей ситуации; </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быть готовым действовать в отсутствии гарантий успеха.</w:t>
      </w:r>
    </w:p>
    <w:p w:rsidR="00822E15" w:rsidRPr="000F7A36" w:rsidRDefault="00E65FC3">
      <w:pPr>
        <w:autoSpaceDE w:val="0"/>
        <w:autoSpaceDN w:val="0"/>
        <w:spacing w:before="322" w:after="0" w:line="230" w:lineRule="auto"/>
        <w:rPr>
          <w:lang w:val="ru-RU"/>
        </w:rPr>
      </w:pPr>
      <w:r w:rsidRPr="000F7A36">
        <w:rPr>
          <w:rFonts w:ascii="Times New Roman" w:eastAsia="Times New Roman" w:hAnsi="Times New Roman"/>
          <w:b/>
          <w:color w:val="000000"/>
          <w:sz w:val="24"/>
          <w:lang w:val="ru-RU"/>
        </w:rPr>
        <w:t>МЕТАПРЕДМЕТНЫЕ РЕЗУЛЬТАТЫ</w:t>
      </w:r>
    </w:p>
    <w:p w:rsidR="00822E15" w:rsidRPr="000F7A36" w:rsidRDefault="00E65FC3">
      <w:pPr>
        <w:autoSpaceDE w:val="0"/>
        <w:autoSpaceDN w:val="0"/>
        <w:spacing w:before="168" w:after="0" w:line="230" w:lineRule="auto"/>
        <w:ind w:left="180"/>
        <w:rPr>
          <w:lang w:val="ru-RU"/>
        </w:rPr>
      </w:pPr>
      <w:r w:rsidRPr="000F7A36">
        <w:rPr>
          <w:rFonts w:ascii="Times New Roman" w:eastAsia="Times New Roman" w:hAnsi="Times New Roman"/>
          <w:color w:val="000000"/>
          <w:sz w:val="24"/>
          <w:lang w:val="ru-RU"/>
        </w:rPr>
        <w:t>К концу обучения у обучающегося формируются следующие универсальные учебные действия.</w:t>
      </w:r>
    </w:p>
    <w:p w:rsidR="00822E15" w:rsidRPr="000F7A36" w:rsidRDefault="00E65FC3">
      <w:pPr>
        <w:autoSpaceDE w:val="0"/>
        <w:autoSpaceDN w:val="0"/>
        <w:spacing w:before="192" w:after="0" w:line="230" w:lineRule="auto"/>
        <w:ind w:left="180"/>
        <w:rPr>
          <w:lang w:val="ru-RU"/>
        </w:rPr>
      </w:pPr>
      <w:r w:rsidRPr="000F7A36">
        <w:rPr>
          <w:rFonts w:ascii="Times New Roman" w:eastAsia="Times New Roman" w:hAnsi="Times New Roman"/>
          <w:b/>
          <w:i/>
          <w:color w:val="000000"/>
          <w:sz w:val="24"/>
          <w:lang w:val="ru-RU"/>
        </w:rPr>
        <w:t>Универсальные учебные познавательные действия:</w:t>
      </w:r>
    </w:p>
    <w:p w:rsidR="00822E15" w:rsidRPr="000F7A36" w:rsidRDefault="00E65FC3">
      <w:pPr>
        <w:autoSpaceDE w:val="0"/>
        <w:autoSpaceDN w:val="0"/>
        <w:spacing w:before="190" w:after="0" w:line="230" w:lineRule="auto"/>
        <w:ind w:left="180"/>
        <w:rPr>
          <w:lang w:val="ru-RU"/>
        </w:rPr>
      </w:pPr>
      <w:r w:rsidRPr="000F7A36">
        <w:rPr>
          <w:rFonts w:ascii="Times New Roman" w:eastAsia="Times New Roman" w:hAnsi="Times New Roman"/>
          <w:b/>
          <w:color w:val="000000"/>
          <w:sz w:val="24"/>
          <w:lang w:val="ru-RU"/>
        </w:rPr>
        <w:t>1) Базовые логические действия:</w:t>
      </w:r>
    </w:p>
    <w:p w:rsidR="00822E15" w:rsidRPr="000F7A36" w:rsidRDefault="00E65FC3">
      <w:pPr>
        <w:autoSpaceDE w:val="0"/>
        <w:autoSpaceDN w:val="0"/>
        <w:spacing w:before="178" w:after="0" w:line="271" w:lineRule="auto"/>
        <w:ind w:left="420" w:right="288"/>
        <w:rPr>
          <w:lang w:val="ru-RU"/>
        </w:rPr>
      </w:pPr>
      <w:r w:rsidRPr="000F7A36">
        <w:rPr>
          <w:rFonts w:ascii="Times New Roman" w:eastAsia="Times New Roman" w:hAnsi="Times New Roman"/>
          <w:color w:val="000000"/>
          <w:sz w:val="24"/>
          <w:lang w:val="ru-RU"/>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22E15" w:rsidRPr="000F7A36" w:rsidRDefault="00E65FC3">
      <w:pPr>
        <w:autoSpaceDE w:val="0"/>
        <w:autoSpaceDN w:val="0"/>
        <w:spacing w:before="190" w:after="0" w:line="271" w:lineRule="auto"/>
        <w:ind w:left="420" w:right="144"/>
        <w:rPr>
          <w:lang w:val="ru-RU"/>
        </w:rPr>
      </w:pPr>
      <w:r w:rsidRPr="000F7A36">
        <w:rPr>
          <w:rFonts w:ascii="Times New Roman" w:eastAsia="Times New Roman" w:hAnsi="Times New Roman"/>
          <w:color w:val="000000"/>
          <w:sz w:val="24"/>
          <w:lang w:val="ru-RU"/>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22E15" w:rsidRPr="000F7A36" w:rsidRDefault="00E65FC3">
      <w:pPr>
        <w:autoSpaceDE w:val="0"/>
        <w:autoSpaceDN w:val="0"/>
        <w:spacing w:before="190" w:after="0" w:line="262" w:lineRule="auto"/>
        <w:ind w:left="420"/>
        <w:rPr>
          <w:lang w:val="ru-RU"/>
        </w:rPr>
      </w:pPr>
      <w:r w:rsidRPr="000F7A36">
        <w:rPr>
          <w:rFonts w:ascii="Times New Roman" w:eastAsia="Times New Roman" w:hAnsi="Times New Roman"/>
          <w:color w:val="000000"/>
          <w:sz w:val="24"/>
          <w:lang w:val="ru-RU"/>
        </w:rPr>
        <w:t>—  с учётом предложенной задачи выявлять закономерности и противоречия в рассматриваемых литературных фактах и наблюдениях над текстом;</w:t>
      </w:r>
    </w:p>
    <w:p w:rsidR="00822E15" w:rsidRPr="000F7A36" w:rsidRDefault="00E65FC3">
      <w:pPr>
        <w:autoSpaceDE w:val="0"/>
        <w:autoSpaceDN w:val="0"/>
        <w:spacing w:before="190" w:after="0" w:line="262" w:lineRule="auto"/>
        <w:ind w:left="420" w:right="576"/>
        <w:rPr>
          <w:lang w:val="ru-RU"/>
        </w:rPr>
      </w:pPr>
      <w:r w:rsidRPr="000F7A36">
        <w:rPr>
          <w:rFonts w:ascii="Times New Roman" w:eastAsia="Times New Roman" w:hAnsi="Times New Roman"/>
          <w:color w:val="000000"/>
          <w:sz w:val="24"/>
          <w:lang w:val="ru-RU"/>
        </w:rPr>
        <w:t>—  предлагать критерии для выявления закономерностей и противоречий с учётом учебной задачи;</w:t>
      </w:r>
    </w:p>
    <w:p w:rsidR="00822E15" w:rsidRPr="000F7A36" w:rsidRDefault="00822E15">
      <w:pPr>
        <w:rPr>
          <w:lang w:val="ru-RU"/>
        </w:rPr>
        <w:sectPr w:rsidR="00822E15" w:rsidRPr="000F7A36">
          <w:pgSz w:w="11900" w:h="16840"/>
          <w:pgMar w:top="286" w:right="768" w:bottom="368" w:left="666" w:header="720" w:footer="720" w:gutter="0"/>
          <w:cols w:space="720" w:equalWidth="0">
            <w:col w:w="10466" w:space="0"/>
          </w:cols>
          <w:docGrid w:linePitch="360"/>
        </w:sectPr>
      </w:pPr>
    </w:p>
    <w:p w:rsidR="00822E15" w:rsidRPr="000F7A36" w:rsidRDefault="00822E15">
      <w:pPr>
        <w:autoSpaceDE w:val="0"/>
        <w:autoSpaceDN w:val="0"/>
        <w:spacing w:after="78" w:line="220" w:lineRule="exact"/>
        <w:rPr>
          <w:lang w:val="ru-RU"/>
        </w:rPr>
      </w:pPr>
    </w:p>
    <w:p w:rsidR="00822E15" w:rsidRPr="000F7A36" w:rsidRDefault="00E65FC3">
      <w:pPr>
        <w:autoSpaceDE w:val="0"/>
        <w:autoSpaceDN w:val="0"/>
        <w:spacing w:after="0" w:line="262" w:lineRule="auto"/>
        <w:ind w:left="240"/>
        <w:rPr>
          <w:lang w:val="ru-RU"/>
        </w:rPr>
      </w:pPr>
      <w:r w:rsidRPr="000F7A36">
        <w:rPr>
          <w:rFonts w:ascii="Times New Roman" w:eastAsia="Times New Roman" w:hAnsi="Times New Roman"/>
          <w:color w:val="000000"/>
          <w:sz w:val="24"/>
          <w:lang w:val="ru-RU"/>
        </w:rPr>
        <w:t>—  выявлять дефициты информации, данных, необходимых для решения поставленной учебной задачи;</w:t>
      </w:r>
    </w:p>
    <w:p w:rsidR="00822E15" w:rsidRPr="000F7A36" w:rsidRDefault="00E65FC3">
      <w:pPr>
        <w:autoSpaceDE w:val="0"/>
        <w:autoSpaceDN w:val="0"/>
        <w:spacing w:before="190" w:after="0" w:line="230" w:lineRule="auto"/>
        <w:jc w:val="center"/>
        <w:rPr>
          <w:lang w:val="ru-RU"/>
        </w:rPr>
      </w:pPr>
      <w:r w:rsidRPr="000F7A36">
        <w:rPr>
          <w:rFonts w:ascii="Times New Roman" w:eastAsia="Times New Roman" w:hAnsi="Times New Roman"/>
          <w:color w:val="000000"/>
          <w:sz w:val="24"/>
          <w:lang w:val="ru-RU"/>
        </w:rPr>
        <w:t>—  выявлять причинно-следственные связи при изучении литературных явлений и процессов;</w:t>
      </w:r>
    </w:p>
    <w:p w:rsidR="00822E15" w:rsidRPr="000F7A36" w:rsidRDefault="00E65FC3">
      <w:pPr>
        <w:autoSpaceDE w:val="0"/>
        <w:autoSpaceDN w:val="0"/>
        <w:spacing w:before="190" w:after="0" w:line="262" w:lineRule="auto"/>
        <w:ind w:left="240" w:right="1296"/>
        <w:rPr>
          <w:lang w:val="ru-RU"/>
        </w:rPr>
      </w:pPr>
      <w:r w:rsidRPr="000F7A36">
        <w:rPr>
          <w:rFonts w:ascii="Times New Roman" w:eastAsia="Times New Roman" w:hAnsi="Times New Roman"/>
          <w:color w:val="000000"/>
          <w:sz w:val="24"/>
          <w:lang w:val="ru-RU"/>
        </w:rPr>
        <w:t>—  делать выводы с использованием дедуктивных и индуктивных умозаключений, умозаключений по аналогии;</w:t>
      </w:r>
    </w:p>
    <w:p w:rsidR="00822E15" w:rsidRPr="000F7A36" w:rsidRDefault="00E65FC3">
      <w:pPr>
        <w:autoSpaceDE w:val="0"/>
        <w:autoSpaceDN w:val="0"/>
        <w:spacing w:before="190" w:after="0" w:line="230" w:lineRule="auto"/>
        <w:ind w:left="240"/>
        <w:rPr>
          <w:lang w:val="ru-RU"/>
        </w:rPr>
      </w:pPr>
      <w:r w:rsidRPr="000F7A36">
        <w:rPr>
          <w:rFonts w:ascii="Times New Roman" w:eastAsia="Times New Roman" w:hAnsi="Times New Roman"/>
          <w:color w:val="000000"/>
          <w:sz w:val="24"/>
          <w:lang w:val="ru-RU"/>
        </w:rPr>
        <w:t>—  формулировать гипотезы об их взаимосвязях;</w:t>
      </w:r>
    </w:p>
    <w:p w:rsidR="00822E15" w:rsidRPr="000F7A36" w:rsidRDefault="00E65FC3">
      <w:pPr>
        <w:autoSpaceDE w:val="0"/>
        <w:autoSpaceDN w:val="0"/>
        <w:spacing w:before="190" w:after="0" w:line="271" w:lineRule="auto"/>
        <w:ind w:left="240" w:right="288"/>
        <w:rPr>
          <w:lang w:val="ru-RU"/>
        </w:rPr>
      </w:pPr>
      <w:r w:rsidRPr="000F7A36">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22E15" w:rsidRPr="000F7A36" w:rsidRDefault="00E65FC3">
      <w:pPr>
        <w:autoSpaceDE w:val="0"/>
        <w:autoSpaceDN w:val="0"/>
        <w:spacing w:before="180" w:after="0" w:line="230" w:lineRule="auto"/>
        <w:rPr>
          <w:lang w:val="ru-RU"/>
        </w:rPr>
      </w:pPr>
      <w:r w:rsidRPr="000F7A36">
        <w:rPr>
          <w:rFonts w:ascii="Times New Roman" w:eastAsia="Times New Roman" w:hAnsi="Times New Roman"/>
          <w:b/>
          <w:color w:val="000000"/>
          <w:sz w:val="24"/>
          <w:lang w:val="ru-RU"/>
        </w:rPr>
        <w:t>2) Базовые исследовательские действия:</w:t>
      </w:r>
    </w:p>
    <w:p w:rsidR="00822E15" w:rsidRPr="000F7A36" w:rsidRDefault="00E65FC3">
      <w:pPr>
        <w:autoSpaceDE w:val="0"/>
        <w:autoSpaceDN w:val="0"/>
        <w:spacing w:before="180" w:after="0" w:line="262" w:lineRule="auto"/>
        <w:ind w:left="240"/>
        <w:rPr>
          <w:lang w:val="ru-RU"/>
        </w:rPr>
      </w:pPr>
      <w:r w:rsidRPr="000F7A36">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22E15" w:rsidRPr="000F7A36" w:rsidRDefault="00E65FC3">
      <w:pPr>
        <w:autoSpaceDE w:val="0"/>
        <w:autoSpaceDN w:val="0"/>
        <w:spacing w:before="190" w:after="0" w:line="262" w:lineRule="auto"/>
        <w:ind w:left="240" w:right="864"/>
        <w:rPr>
          <w:lang w:val="ru-RU"/>
        </w:rPr>
      </w:pPr>
      <w:r w:rsidRPr="000F7A36">
        <w:rPr>
          <w:rFonts w:ascii="Times New Roman" w:eastAsia="Times New Roman" w:hAnsi="Times New Roman"/>
          <w:color w:val="000000"/>
          <w:sz w:val="24"/>
          <w:lang w:val="ru-RU"/>
        </w:rPr>
        <w:t>—  использовать вопросы как исследовательский инструмент познания в литературном образовании;</w:t>
      </w:r>
    </w:p>
    <w:p w:rsidR="00822E15" w:rsidRPr="000F7A36" w:rsidRDefault="00E65FC3">
      <w:pPr>
        <w:autoSpaceDE w:val="0"/>
        <w:autoSpaceDN w:val="0"/>
        <w:spacing w:before="190" w:after="0" w:line="262" w:lineRule="auto"/>
        <w:ind w:left="240" w:right="1152"/>
        <w:rPr>
          <w:lang w:val="ru-RU"/>
        </w:rPr>
      </w:pPr>
      <w:r w:rsidRPr="000F7A36">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822E15" w:rsidRPr="000F7A36" w:rsidRDefault="00E65FC3">
      <w:pPr>
        <w:autoSpaceDE w:val="0"/>
        <w:autoSpaceDN w:val="0"/>
        <w:spacing w:before="190" w:after="0" w:line="271" w:lineRule="auto"/>
        <w:ind w:left="240"/>
        <w:rPr>
          <w:lang w:val="ru-RU"/>
        </w:rPr>
      </w:pPr>
      <w:r w:rsidRPr="000F7A36">
        <w:rPr>
          <w:rFonts w:ascii="Times New Roman" w:eastAsia="Times New Roman" w:hAnsi="Times New Roman"/>
          <w:color w:val="000000"/>
          <w:sz w:val="24"/>
          <w:lang w:val="ru-RU"/>
        </w:rPr>
        <w:t xml:space="preserve">—  проводить по самостоятельно составленному плану небольшое исследование по </w:t>
      </w:r>
      <w:r w:rsidRPr="000F7A36">
        <w:rPr>
          <w:lang w:val="ru-RU"/>
        </w:rPr>
        <w:br/>
      </w:r>
      <w:r w:rsidRPr="000F7A36">
        <w:rPr>
          <w:rFonts w:ascii="Times New Roman" w:eastAsia="Times New Roman" w:hAnsi="Times New Roman"/>
          <w:color w:val="000000"/>
          <w:sz w:val="24"/>
          <w:lang w:val="ru-RU"/>
        </w:rPr>
        <w:t>установлению особенностей литературного объекта изучения, причинно-следственных связей и зависимостей объектов между собой;</w:t>
      </w:r>
    </w:p>
    <w:p w:rsidR="00822E15" w:rsidRPr="000F7A36" w:rsidRDefault="00E65FC3">
      <w:pPr>
        <w:autoSpaceDE w:val="0"/>
        <w:autoSpaceDN w:val="0"/>
        <w:spacing w:before="190" w:after="0" w:line="262" w:lineRule="auto"/>
        <w:ind w:left="240"/>
        <w:rPr>
          <w:lang w:val="ru-RU"/>
        </w:rPr>
      </w:pPr>
      <w:r w:rsidRPr="000F7A36">
        <w:rPr>
          <w:rFonts w:ascii="Times New Roman" w:eastAsia="Times New Roman" w:hAnsi="Times New Roman"/>
          <w:color w:val="000000"/>
          <w:sz w:val="24"/>
          <w:lang w:val="ru-RU"/>
        </w:rPr>
        <w:t>—  оценивать на применимость и достоверность информацию, полученную в ходе исследования (эксперимента);</w:t>
      </w:r>
    </w:p>
    <w:p w:rsidR="00822E15" w:rsidRPr="000F7A36" w:rsidRDefault="00E65FC3">
      <w:pPr>
        <w:autoSpaceDE w:val="0"/>
        <w:autoSpaceDN w:val="0"/>
        <w:spacing w:before="190" w:after="0" w:line="262" w:lineRule="auto"/>
        <w:ind w:left="240" w:right="864"/>
        <w:rPr>
          <w:lang w:val="ru-RU"/>
        </w:rPr>
      </w:pPr>
      <w:r w:rsidRPr="000F7A36">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опыта, исследования;</w:t>
      </w:r>
    </w:p>
    <w:p w:rsidR="00822E15" w:rsidRPr="000F7A36" w:rsidRDefault="00E65FC3">
      <w:pPr>
        <w:autoSpaceDE w:val="0"/>
        <w:autoSpaceDN w:val="0"/>
        <w:spacing w:before="190" w:after="0" w:line="230" w:lineRule="auto"/>
        <w:ind w:left="240"/>
        <w:rPr>
          <w:lang w:val="ru-RU"/>
        </w:rPr>
      </w:pPr>
      <w:r w:rsidRPr="000F7A36">
        <w:rPr>
          <w:rFonts w:ascii="Times New Roman" w:eastAsia="Times New Roman" w:hAnsi="Times New Roman"/>
          <w:color w:val="000000"/>
          <w:sz w:val="24"/>
          <w:lang w:val="ru-RU"/>
        </w:rPr>
        <w:t>—  владеть инструментами оценки достоверности полученных выводов и обобщений;</w:t>
      </w:r>
    </w:p>
    <w:p w:rsidR="00822E15" w:rsidRPr="000F7A36" w:rsidRDefault="00E65FC3">
      <w:pPr>
        <w:autoSpaceDE w:val="0"/>
        <w:autoSpaceDN w:val="0"/>
        <w:spacing w:before="190" w:after="0" w:line="271" w:lineRule="auto"/>
        <w:ind w:left="240" w:right="144"/>
        <w:rPr>
          <w:lang w:val="ru-RU"/>
        </w:rPr>
      </w:pPr>
      <w:r w:rsidRPr="000F7A36">
        <w:rPr>
          <w:rFonts w:ascii="Times New Roman" w:eastAsia="Times New Roman" w:hAnsi="Times New Roman"/>
          <w:color w:val="000000"/>
          <w:sz w:val="24"/>
          <w:lang w:val="ru-RU"/>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22E15" w:rsidRPr="000F7A36" w:rsidRDefault="00E65FC3">
      <w:pPr>
        <w:autoSpaceDE w:val="0"/>
        <w:autoSpaceDN w:val="0"/>
        <w:spacing w:before="180" w:after="0" w:line="230" w:lineRule="auto"/>
        <w:rPr>
          <w:lang w:val="ru-RU"/>
        </w:rPr>
      </w:pPr>
      <w:r w:rsidRPr="000F7A36">
        <w:rPr>
          <w:rFonts w:ascii="Times New Roman" w:eastAsia="Times New Roman" w:hAnsi="Times New Roman"/>
          <w:b/>
          <w:color w:val="000000"/>
          <w:sz w:val="24"/>
          <w:lang w:val="ru-RU"/>
        </w:rPr>
        <w:t>3) Работа с информацией:</w:t>
      </w:r>
    </w:p>
    <w:p w:rsidR="00822E15" w:rsidRPr="000F7A36" w:rsidRDefault="00E65FC3">
      <w:pPr>
        <w:autoSpaceDE w:val="0"/>
        <w:autoSpaceDN w:val="0"/>
        <w:spacing w:before="180" w:after="0" w:line="271" w:lineRule="auto"/>
        <w:ind w:left="240" w:right="144"/>
        <w:rPr>
          <w:lang w:val="ru-RU"/>
        </w:rPr>
      </w:pPr>
      <w:r w:rsidRPr="000F7A36">
        <w:rPr>
          <w:rFonts w:ascii="Times New Roman" w:eastAsia="Times New Roman" w:hAnsi="Times New Roman"/>
          <w:color w:val="000000"/>
          <w:sz w:val="24"/>
          <w:lang w:val="ru-RU"/>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22E15" w:rsidRPr="000F7A36" w:rsidRDefault="00E65FC3">
      <w:pPr>
        <w:autoSpaceDE w:val="0"/>
        <w:autoSpaceDN w:val="0"/>
        <w:spacing w:before="190" w:after="0" w:line="262" w:lineRule="auto"/>
        <w:ind w:left="240" w:right="288"/>
        <w:rPr>
          <w:lang w:val="ru-RU"/>
        </w:rPr>
      </w:pPr>
      <w:r w:rsidRPr="000F7A36">
        <w:rPr>
          <w:rFonts w:ascii="Times New Roman" w:eastAsia="Times New Roman" w:hAnsi="Times New Roman"/>
          <w:color w:val="000000"/>
          <w:sz w:val="24"/>
          <w:lang w:val="ru-RU"/>
        </w:rPr>
        <w:t>—  выбирать, анализировать, систематизировать и интерпретировать литературную и другую информацию различных видов и форм представления;</w:t>
      </w:r>
    </w:p>
    <w:p w:rsidR="00822E15" w:rsidRPr="000F7A36" w:rsidRDefault="00E65FC3">
      <w:pPr>
        <w:autoSpaceDE w:val="0"/>
        <w:autoSpaceDN w:val="0"/>
        <w:spacing w:before="190" w:after="0" w:line="262" w:lineRule="auto"/>
        <w:ind w:left="240" w:right="432"/>
        <w:rPr>
          <w:lang w:val="ru-RU"/>
        </w:rPr>
      </w:pPr>
      <w:r w:rsidRPr="000F7A36">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822E15" w:rsidRPr="000F7A36" w:rsidRDefault="00E65FC3">
      <w:pPr>
        <w:autoSpaceDE w:val="0"/>
        <w:autoSpaceDN w:val="0"/>
        <w:spacing w:before="190" w:after="0" w:line="271" w:lineRule="auto"/>
        <w:ind w:left="240"/>
        <w:rPr>
          <w:lang w:val="ru-RU"/>
        </w:rPr>
      </w:pPr>
      <w:r w:rsidRPr="000F7A36">
        <w:rPr>
          <w:rFonts w:ascii="Times New Roman" w:eastAsia="Times New Roman" w:hAnsi="Times New Roman"/>
          <w:color w:val="000000"/>
          <w:sz w:val="24"/>
          <w:lang w:val="ru-RU"/>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22E15" w:rsidRPr="000F7A36" w:rsidRDefault="00E65FC3">
      <w:pPr>
        <w:autoSpaceDE w:val="0"/>
        <w:autoSpaceDN w:val="0"/>
        <w:spacing w:before="190" w:after="0" w:line="262" w:lineRule="auto"/>
        <w:ind w:left="240" w:right="288"/>
        <w:rPr>
          <w:lang w:val="ru-RU"/>
        </w:rPr>
      </w:pPr>
      <w:r w:rsidRPr="000F7A36">
        <w:rPr>
          <w:rFonts w:ascii="Times New Roman" w:eastAsia="Times New Roman" w:hAnsi="Times New Roman"/>
          <w:color w:val="000000"/>
          <w:sz w:val="24"/>
          <w:lang w:val="ru-RU"/>
        </w:rPr>
        <w:t>—  оценивать надёжность литературной и другой информации по критериям, предложенным учителем или сформулированным самостоятельно;</w:t>
      </w:r>
    </w:p>
    <w:p w:rsidR="00822E15" w:rsidRPr="000F7A36" w:rsidRDefault="00822E15">
      <w:pPr>
        <w:rPr>
          <w:lang w:val="ru-RU"/>
        </w:rPr>
        <w:sectPr w:rsidR="00822E15" w:rsidRPr="000F7A36">
          <w:pgSz w:w="11900" w:h="16840"/>
          <w:pgMar w:top="298" w:right="858" w:bottom="318" w:left="846" w:header="720" w:footer="720" w:gutter="0"/>
          <w:cols w:space="720" w:equalWidth="0">
            <w:col w:w="10196" w:space="0"/>
          </w:cols>
          <w:docGrid w:linePitch="360"/>
        </w:sectPr>
      </w:pPr>
    </w:p>
    <w:p w:rsidR="00822E15" w:rsidRPr="000F7A36" w:rsidRDefault="00822E15">
      <w:pPr>
        <w:autoSpaceDE w:val="0"/>
        <w:autoSpaceDN w:val="0"/>
        <w:spacing w:after="126" w:line="220" w:lineRule="exact"/>
        <w:rPr>
          <w:lang w:val="ru-RU"/>
        </w:rPr>
      </w:pPr>
    </w:p>
    <w:p w:rsidR="00822E15" w:rsidRPr="000F7A36" w:rsidRDefault="00E65FC3">
      <w:pPr>
        <w:autoSpaceDE w:val="0"/>
        <w:autoSpaceDN w:val="0"/>
        <w:spacing w:after="0" w:line="230" w:lineRule="auto"/>
        <w:ind w:left="240"/>
        <w:rPr>
          <w:lang w:val="ru-RU"/>
        </w:rPr>
      </w:pPr>
      <w:r w:rsidRPr="000F7A36">
        <w:rPr>
          <w:rFonts w:ascii="Times New Roman" w:eastAsia="Times New Roman" w:hAnsi="Times New Roman"/>
          <w:color w:val="000000"/>
          <w:sz w:val="24"/>
          <w:lang w:val="ru-RU"/>
        </w:rPr>
        <w:t>—  эффективно запоминать и систематизировать эту информацию.</w:t>
      </w:r>
    </w:p>
    <w:p w:rsidR="00822E15" w:rsidRPr="000F7A36" w:rsidRDefault="00E65FC3">
      <w:pPr>
        <w:autoSpaceDE w:val="0"/>
        <w:autoSpaceDN w:val="0"/>
        <w:spacing w:before="178" w:after="0" w:line="230" w:lineRule="auto"/>
        <w:rPr>
          <w:lang w:val="ru-RU"/>
        </w:rPr>
      </w:pPr>
      <w:r w:rsidRPr="000F7A36">
        <w:rPr>
          <w:rFonts w:ascii="Times New Roman" w:eastAsia="Times New Roman" w:hAnsi="Times New Roman"/>
          <w:b/>
          <w:i/>
          <w:color w:val="000000"/>
          <w:sz w:val="24"/>
          <w:lang w:val="ru-RU"/>
        </w:rPr>
        <w:t>Универсальные учебные коммуникативные действия:</w:t>
      </w:r>
    </w:p>
    <w:p w:rsidR="00822E15" w:rsidRPr="000F7A36" w:rsidRDefault="00E65FC3">
      <w:pPr>
        <w:autoSpaceDE w:val="0"/>
        <w:autoSpaceDN w:val="0"/>
        <w:spacing w:before="190" w:after="0" w:line="230" w:lineRule="auto"/>
        <w:rPr>
          <w:lang w:val="ru-RU"/>
        </w:rPr>
      </w:pPr>
      <w:r w:rsidRPr="000F7A36">
        <w:rPr>
          <w:rFonts w:ascii="Times New Roman" w:eastAsia="Times New Roman" w:hAnsi="Times New Roman"/>
          <w:color w:val="000000"/>
          <w:sz w:val="24"/>
          <w:lang w:val="ru-RU"/>
        </w:rPr>
        <w:t>1)</w:t>
      </w:r>
      <w:r w:rsidRPr="000F7A36">
        <w:rPr>
          <w:rFonts w:ascii="Times New Roman" w:eastAsia="Times New Roman" w:hAnsi="Times New Roman"/>
          <w:i/>
          <w:color w:val="000000"/>
          <w:sz w:val="24"/>
          <w:lang w:val="ru-RU"/>
        </w:rPr>
        <w:t xml:space="preserve"> Общение</w:t>
      </w:r>
      <w:r w:rsidRPr="000F7A36">
        <w:rPr>
          <w:rFonts w:ascii="Times New Roman" w:eastAsia="Times New Roman" w:hAnsi="Times New Roman"/>
          <w:color w:val="000000"/>
          <w:sz w:val="24"/>
          <w:lang w:val="ru-RU"/>
        </w:rPr>
        <w:t>:</w:t>
      </w:r>
    </w:p>
    <w:p w:rsidR="00822E15" w:rsidRPr="000F7A36" w:rsidRDefault="00E65FC3">
      <w:pPr>
        <w:autoSpaceDE w:val="0"/>
        <w:autoSpaceDN w:val="0"/>
        <w:spacing w:before="178" w:after="0" w:line="262" w:lineRule="auto"/>
        <w:ind w:left="240" w:right="288"/>
        <w:rPr>
          <w:lang w:val="ru-RU"/>
        </w:rPr>
      </w:pPr>
      <w:r w:rsidRPr="000F7A36">
        <w:rPr>
          <w:rFonts w:ascii="Times New Roman" w:eastAsia="Times New Roman" w:hAnsi="Times New Roman"/>
          <w:color w:val="000000"/>
          <w:sz w:val="24"/>
          <w:lang w:val="ru-RU"/>
        </w:rPr>
        <w:t>—  воспринимать и формулировать суждения, выражать эмоции в соответствии с условиями и целями общения;</w:t>
      </w:r>
    </w:p>
    <w:p w:rsidR="00822E15" w:rsidRPr="000F7A36" w:rsidRDefault="00E65FC3">
      <w:pPr>
        <w:autoSpaceDE w:val="0"/>
        <w:autoSpaceDN w:val="0"/>
        <w:spacing w:before="190" w:after="0" w:line="271" w:lineRule="auto"/>
        <w:ind w:left="240"/>
        <w:rPr>
          <w:lang w:val="ru-RU"/>
        </w:rPr>
      </w:pPr>
      <w:r w:rsidRPr="000F7A36">
        <w:rPr>
          <w:rFonts w:ascii="Times New Roman" w:eastAsia="Times New Roman" w:hAnsi="Times New Roman"/>
          <w:color w:val="000000"/>
          <w:sz w:val="24"/>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0F7A36">
        <w:rPr>
          <w:lang w:val="ru-RU"/>
        </w:rPr>
        <w:br/>
      </w:r>
      <w:r w:rsidRPr="000F7A36">
        <w:rPr>
          <w:rFonts w:ascii="Times New Roman" w:eastAsia="Times New Roman" w:hAnsi="Times New Roman"/>
          <w:color w:val="000000"/>
          <w:sz w:val="24"/>
          <w:lang w:val="ru-RU"/>
        </w:rPr>
        <w:t>произведениях, и смягчать конфликты, вести переговоры;</w:t>
      </w:r>
    </w:p>
    <w:p w:rsidR="00822E15" w:rsidRPr="000F7A36" w:rsidRDefault="00E65FC3">
      <w:pPr>
        <w:autoSpaceDE w:val="0"/>
        <w:autoSpaceDN w:val="0"/>
        <w:spacing w:before="192" w:after="0" w:line="230" w:lineRule="auto"/>
        <w:ind w:left="240"/>
        <w:rPr>
          <w:lang w:val="ru-RU"/>
        </w:rPr>
      </w:pPr>
      <w:r w:rsidRPr="000F7A36">
        <w:rPr>
          <w:rFonts w:ascii="Times New Roman" w:eastAsia="Times New Roman" w:hAnsi="Times New Roman"/>
          <w:color w:val="000000"/>
          <w:sz w:val="24"/>
          <w:lang w:val="ru-RU"/>
        </w:rPr>
        <w:t>—  выражать себя (свою точку зрения) в устных и письменных текстах;</w:t>
      </w:r>
    </w:p>
    <w:p w:rsidR="00822E15" w:rsidRPr="000F7A36" w:rsidRDefault="00E65FC3">
      <w:pPr>
        <w:autoSpaceDE w:val="0"/>
        <w:autoSpaceDN w:val="0"/>
        <w:spacing w:before="192" w:after="0" w:line="262" w:lineRule="auto"/>
        <w:ind w:left="240" w:right="144"/>
        <w:rPr>
          <w:lang w:val="ru-RU"/>
        </w:rPr>
      </w:pPr>
      <w:r w:rsidRPr="000F7A36">
        <w:rPr>
          <w:rFonts w:ascii="Times New Roman" w:eastAsia="Times New Roman" w:hAnsi="Times New Roman"/>
          <w:color w:val="000000"/>
          <w:sz w:val="24"/>
          <w:lang w:val="ru-RU"/>
        </w:rPr>
        <w:t>—  понимать намерения других, проявлять уважительное отношение к собеседнику и корректно формулировать свои возражения;</w:t>
      </w:r>
    </w:p>
    <w:p w:rsidR="00822E15" w:rsidRPr="000F7A36" w:rsidRDefault="00E65FC3">
      <w:pPr>
        <w:autoSpaceDE w:val="0"/>
        <w:autoSpaceDN w:val="0"/>
        <w:spacing w:before="190" w:after="0" w:line="271" w:lineRule="auto"/>
        <w:ind w:left="240"/>
        <w:rPr>
          <w:lang w:val="ru-RU"/>
        </w:rPr>
      </w:pPr>
      <w:r w:rsidRPr="000F7A36">
        <w:rPr>
          <w:rFonts w:ascii="Times New Roman" w:eastAsia="Times New Roman" w:hAnsi="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22E15" w:rsidRPr="000F7A36" w:rsidRDefault="00E65FC3">
      <w:pPr>
        <w:autoSpaceDE w:val="0"/>
        <w:autoSpaceDN w:val="0"/>
        <w:spacing w:before="190" w:after="0" w:line="262" w:lineRule="auto"/>
        <w:ind w:left="240" w:right="864"/>
        <w:rPr>
          <w:lang w:val="ru-RU"/>
        </w:rPr>
      </w:pPr>
      <w:r w:rsidRPr="000F7A36">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822E15" w:rsidRPr="000F7A36" w:rsidRDefault="00E65FC3">
      <w:pPr>
        <w:autoSpaceDE w:val="0"/>
        <w:autoSpaceDN w:val="0"/>
        <w:spacing w:before="190" w:after="0" w:line="262" w:lineRule="auto"/>
        <w:ind w:left="240" w:right="1440"/>
        <w:rPr>
          <w:lang w:val="ru-RU"/>
        </w:rPr>
      </w:pPr>
      <w:r w:rsidRPr="000F7A36">
        <w:rPr>
          <w:rFonts w:ascii="Times New Roman" w:eastAsia="Times New Roman" w:hAnsi="Times New Roman"/>
          <w:color w:val="000000"/>
          <w:sz w:val="24"/>
          <w:lang w:val="ru-RU"/>
        </w:rPr>
        <w:t>—  публично представлять результаты выполненного опыта (литературоведческого эксперимента, исследования, проекта);</w:t>
      </w:r>
    </w:p>
    <w:p w:rsidR="00822E15" w:rsidRPr="000F7A36" w:rsidRDefault="00E65FC3">
      <w:pPr>
        <w:autoSpaceDE w:val="0"/>
        <w:autoSpaceDN w:val="0"/>
        <w:spacing w:before="190" w:after="0" w:line="271" w:lineRule="auto"/>
        <w:ind w:left="240" w:right="288"/>
        <w:rPr>
          <w:lang w:val="ru-RU"/>
        </w:rPr>
      </w:pPr>
      <w:r w:rsidRPr="000F7A36">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22E15" w:rsidRPr="000F7A36" w:rsidRDefault="00E65FC3">
      <w:pPr>
        <w:autoSpaceDE w:val="0"/>
        <w:autoSpaceDN w:val="0"/>
        <w:spacing w:before="298" w:after="0" w:line="230" w:lineRule="auto"/>
        <w:rPr>
          <w:lang w:val="ru-RU"/>
        </w:rPr>
      </w:pPr>
      <w:r w:rsidRPr="000F7A36">
        <w:rPr>
          <w:rFonts w:ascii="Times New Roman" w:eastAsia="Times New Roman" w:hAnsi="Times New Roman"/>
          <w:color w:val="000000"/>
          <w:sz w:val="24"/>
          <w:lang w:val="ru-RU"/>
        </w:rPr>
        <w:t>2) С</w:t>
      </w:r>
      <w:r w:rsidRPr="000F7A36">
        <w:rPr>
          <w:rFonts w:ascii="Times New Roman" w:eastAsia="Times New Roman" w:hAnsi="Times New Roman"/>
          <w:i/>
          <w:color w:val="000000"/>
          <w:sz w:val="24"/>
          <w:lang w:val="ru-RU"/>
        </w:rPr>
        <w:t>овместная деятельность</w:t>
      </w:r>
      <w:r w:rsidRPr="000F7A36">
        <w:rPr>
          <w:rFonts w:ascii="Times New Roman" w:eastAsia="Times New Roman" w:hAnsi="Times New Roman"/>
          <w:color w:val="000000"/>
          <w:sz w:val="24"/>
          <w:lang w:val="ru-RU"/>
        </w:rPr>
        <w:t>:</w:t>
      </w:r>
    </w:p>
    <w:p w:rsidR="00822E15" w:rsidRPr="000F7A36" w:rsidRDefault="00E65FC3">
      <w:pPr>
        <w:autoSpaceDE w:val="0"/>
        <w:autoSpaceDN w:val="0"/>
        <w:spacing w:before="178" w:after="0"/>
        <w:ind w:left="240" w:right="864"/>
        <w:rPr>
          <w:lang w:val="ru-RU"/>
        </w:rPr>
      </w:pPr>
      <w:r w:rsidRPr="000F7A36">
        <w:rPr>
          <w:rFonts w:ascii="Times New Roman" w:eastAsia="Times New Roman" w:hAnsi="Times New Roman"/>
          <w:color w:val="000000"/>
          <w:sz w:val="24"/>
          <w:lang w:val="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22E15" w:rsidRPr="000F7A36" w:rsidRDefault="00E65FC3">
      <w:pPr>
        <w:autoSpaceDE w:val="0"/>
        <w:autoSpaceDN w:val="0"/>
        <w:spacing w:before="192" w:after="0" w:line="271" w:lineRule="auto"/>
        <w:ind w:left="240" w:right="432"/>
        <w:rPr>
          <w:lang w:val="ru-RU"/>
        </w:rPr>
      </w:pPr>
      <w:r w:rsidRPr="000F7A36">
        <w:rPr>
          <w:rFonts w:ascii="Times New Roman" w:eastAsia="Times New Roman" w:hAnsi="Times New Roman"/>
          <w:color w:val="000000"/>
          <w:sz w:val="24"/>
          <w:lang w:val="ru-RU"/>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22E15" w:rsidRPr="000F7A36" w:rsidRDefault="00E65FC3">
      <w:pPr>
        <w:autoSpaceDE w:val="0"/>
        <w:autoSpaceDN w:val="0"/>
        <w:spacing w:before="190" w:after="0" w:line="230" w:lineRule="auto"/>
        <w:ind w:left="240"/>
        <w:rPr>
          <w:lang w:val="ru-RU"/>
        </w:rPr>
      </w:pPr>
      <w:r w:rsidRPr="000F7A36">
        <w:rPr>
          <w:rFonts w:ascii="Times New Roman" w:eastAsia="Times New Roman" w:hAnsi="Times New Roman"/>
          <w:color w:val="000000"/>
          <w:sz w:val="24"/>
          <w:lang w:val="ru-RU"/>
        </w:rPr>
        <w:t>—  уметь обобщать мнения нескольких людей;</w:t>
      </w:r>
    </w:p>
    <w:p w:rsidR="00822E15" w:rsidRPr="000F7A36" w:rsidRDefault="00E65FC3">
      <w:pPr>
        <w:autoSpaceDE w:val="0"/>
        <w:autoSpaceDN w:val="0"/>
        <w:spacing w:before="190" w:after="0" w:line="281" w:lineRule="auto"/>
        <w:ind w:left="240"/>
        <w:rPr>
          <w:lang w:val="ru-RU"/>
        </w:rPr>
      </w:pPr>
      <w:r w:rsidRPr="000F7A36">
        <w:rPr>
          <w:rFonts w:ascii="Times New Roman" w:eastAsia="Times New Roman" w:hAnsi="Times New Roman"/>
          <w:color w:val="000000"/>
          <w:sz w:val="24"/>
          <w:lang w:val="ru-RU"/>
        </w:rPr>
        <w:t xml:space="preserve">—  проявлять готовность руководить, выполнять поручения, подчиняться; планировать </w:t>
      </w:r>
      <w:r w:rsidRPr="000F7A36">
        <w:rPr>
          <w:lang w:val="ru-RU"/>
        </w:rPr>
        <w:br/>
      </w:r>
      <w:r w:rsidRPr="000F7A36">
        <w:rPr>
          <w:rFonts w:ascii="Times New Roman" w:eastAsia="Times New Roman" w:hAnsi="Times New Roman"/>
          <w:color w:val="000000"/>
          <w:sz w:val="24"/>
          <w:lang w:val="ru-RU"/>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0F7A36">
        <w:rPr>
          <w:lang w:val="ru-RU"/>
        </w:rPr>
        <w:br/>
      </w:r>
      <w:r w:rsidRPr="000F7A36">
        <w:rPr>
          <w:rFonts w:ascii="Times New Roman" w:eastAsia="Times New Roman" w:hAnsi="Times New Roman"/>
          <w:color w:val="000000"/>
          <w:sz w:val="24"/>
          <w:lang w:val="ru-RU"/>
        </w:rPr>
        <w:t>(обсуждения, обмен мнений, «мозговые штурмы» и иные);</w:t>
      </w:r>
    </w:p>
    <w:p w:rsidR="00822E15" w:rsidRPr="000F7A36" w:rsidRDefault="00E65FC3">
      <w:pPr>
        <w:autoSpaceDE w:val="0"/>
        <w:autoSpaceDN w:val="0"/>
        <w:spacing w:before="190" w:after="0" w:line="262" w:lineRule="auto"/>
        <w:ind w:left="240"/>
        <w:rPr>
          <w:lang w:val="ru-RU"/>
        </w:rPr>
      </w:pPr>
      <w:r w:rsidRPr="000F7A36">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22E15" w:rsidRPr="000F7A36" w:rsidRDefault="00E65FC3">
      <w:pPr>
        <w:autoSpaceDE w:val="0"/>
        <w:autoSpaceDN w:val="0"/>
        <w:spacing w:before="190" w:after="0" w:line="271" w:lineRule="auto"/>
        <w:ind w:left="240" w:right="432"/>
        <w:rPr>
          <w:lang w:val="ru-RU"/>
        </w:rPr>
      </w:pPr>
      <w:r w:rsidRPr="000F7A36">
        <w:rPr>
          <w:rFonts w:ascii="Times New Roman" w:eastAsia="Times New Roman" w:hAnsi="Times New Roman"/>
          <w:color w:val="000000"/>
          <w:sz w:val="24"/>
          <w:lang w:val="ru-RU"/>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22E15" w:rsidRPr="000F7A36" w:rsidRDefault="00822E15">
      <w:pPr>
        <w:rPr>
          <w:lang w:val="ru-RU"/>
        </w:rPr>
        <w:sectPr w:rsidR="00822E15" w:rsidRPr="000F7A36">
          <w:pgSz w:w="11900" w:h="16840"/>
          <w:pgMar w:top="346" w:right="728" w:bottom="332" w:left="846" w:header="720" w:footer="720" w:gutter="0"/>
          <w:cols w:space="720" w:equalWidth="0">
            <w:col w:w="10326" w:space="0"/>
          </w:cols>
          <w:docGrid w:linePitch="360"/>
        </w:sectPr>
      </w:pPr>
    </w:p>
    <w:p w:rsidR="00822E15" w:rsidRPr="000F7A36" w:rsidRDefault="00822E15">
      <w:pPr>
        <w:autoSpaceDE w:val="0"/>
        <w:autoSpaceDN w:val="0"/>
        <w:spacing w:after="114" w:line="220" w:lineRule="exact"/>
        <w:rPr>
          <w:lang w:val="ru-RU"/>
        </w:rPr>
      </w:pPr>
    </w:p>
    <w:p w:rsidR="00822E15" w:rsidRPr="000F7A36" w:rsidRDefault="00E65FC3">
      <w:pPr>
        <w:autoSpaceDE w:val="0"/>
        <w:autoSpaceDN w:val="0"/>
        <w:spacing w:after="0" w:line="271" w:lineRule="auto"/>
        <w:ind w:left="240"/>
        <w:rPr>
          <w:lang w:val="ru-RU"/>
        </w:rPr>
      </w:pPr>
      <w:r w:rsidRPr="000F7A36">
        <w:rPr>
          <w:rFonts w:ascii="Times New Roman" w:eastAsia="Times New Roman" w:hAnsi="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22E15" w:rsidRPr="000F7A36" w:rsidRDefault="00E65FC3">
      <w:pPr>
        <w:autoSpaceDE w:val="0"/>
        <w:autoSpaceDN w:val="0"/>
        <w:spacing w:before="190" w:after="0" w:line="262" w:lineRule="auto"/>
        <w:ind w:left="240" w:right="864"/>
        <w:rPr>
          <w:lang w:val="ru-RU"/>
        </w:rPr>
      </w:pPr>
      <w:r w:rsidRPr="000F7A36">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822E15" w:rsidRPr="000F7A36" w:rsidRDefault="00E65FC3">
      <w:pPr>
        <w:autoSpaceDE w:val="0"/>
        <w:autoSpaceDN w:val="0"/>
        <w:spacing w:before="190" w:after="0" w:line="262" w:lineRule="auto"/>
        <w:ind w:left="240" w:right="1440"/>
        <w:rPr>
          <w:lang w:val="ru-RU"/>
        </w:rPr>
      </w:pPr>
      <w:r w:rsidRPr="000F7A36">
        <w:rPr>
          <w:rFonts w:ascii="Times New Roman" w:eastAsia="Times New Roman" w:hAnsi="Times New Roman"/>
          <w:color w:val="000000"/>
          <w:sz w:val="24"/>
          <w:lang w:val="ru-RU"/>
        </w:rPr>
        <w:t xml:space="preserve">—  публично представлять результаты выполненного опыта (литературоведческого эксперимента, исследования, проекта); </w:t>
      </w:r>
    </w:p>
    <w:p w:rsidR="00822E15" w:rsidRPr="000F7A36" w:rsidRDefault="00E65FC3">
      <w:pPr>
        <w:autoSpaceDE w:val="0"/>
        <w:autoSpaceDN w:val="0"/>
        <w:spacing w:before="190" w:after="0" w:line="271" w:lineRule="auto"/>
        <w:ind w:left="240" w:right="288"/>
        <w:rPr>
          <w:lang w:val="ru-RU"/>
        </w:rPr>
      </w:pPr>
      <w:r w:rsidRPr="000F7A36">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22E15" w:rsidRPr="000F7A36" w:rsidRDefault="00E65FC3">
      <w:pPr>
        <w:autoSpaceDE w:val="0"/>
        <w:autoSpaceDN w:val="0"/>
        <w:spacing w:before="192" w:after="0" w:line="230" w:lineRule="auto"/>
        <w:ind w:left="240"/>
        <w:rPr>
          <w:lang w:val="ru-RU"/>
        </w:rPr>
      </w:pPr>
      <w:r w:rsidRPr="000F7A36">
        <w:rPr>
          <w:rFonts w:ascii="Times New Roman" w:eastAsia="Times New Roman" w:hAnsi="Times New Roman"/>
          <w:color w:val="000000"/>
          <w:sz w:val="24"/>
          <w:lang w:val="ru-RU"/>
        </w:rPr>
        <w:t>—  участниками взаимодействия на литературных занятиях;</w:t>
      </w:r>
    </w:p>
    <w:p w:rsidR="00822E15" w:rsidRPr="000F7A36" w:rsidRDefault="00E65FC3">
      <w:pPr>
        <w:autoSpaceDE w:val="0"/>
        <w:autoSpaceDN w:val="0"/>
        <w:spacing w:before="190" w:after="0" w:line="271" w:lineRule="auto"/>
        <w:ind w:left="240" w:right="144"/>
        <w:rPr>
          <w:lang w:val="ru-RU"/>
        </w:rPr>
      </w:pPr>
      <w:r w:rsidRPr="000F7A36">
        <w:rPr>
          <w:rFonts w:ascii="Times New Roman" w:eastAsia="Times New Roman" w:hAnsi="Times New Roman"/>
          <w:color w:val="000000"/>
          <w:sz w:val="24"/>
          <w:lang w:val="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22E15" w:rsidRPr="000F7A36" w:rsidRDefault="00E65FC3">
      <w:pPr>
        <w:autoSpaceDE w:val="0"/>
        <w:autoSpaceDN w:val="0"/>
        <w:spacing w:before="178" w:after="0" w:line="230" w:lineRule="auto"/>
        <w:rPr>
          <w:lang w:val="ru-RU"/>
        </w:rPr>
      </w:pPr>
      <w:r w:rsidRPr="000F7A36">
        <w:rPr>
          <w:rFonts w:ascii="Times New Roman" w:eastAsia="Times New Roman" w:hAnsi="Times New Roman"/>
          <w:b/>
          <w:i/>
          <w:color w:val="000000"/>
          <w:sz w:val="24"/>
          <w:lang w:val="ru-RU"/>
        </w:rPr>
        <w:t>Универсальные учебные регулятивные действия:</w:t>
      </w:r>
    </w:p>
    <w:p w:rsidR="00822E15" w:rsidRPr="000F7A36" w:rsidRDefault="00E65FC3">
      <w:pPr>
        <w:autoSpaceDE w:val="0"/>
        <w:autoSpaceDN w:val="0"/>
        <w:spacing w:before="190" w:after="0" w:line="230" w:lineRule="auto"/>
        <w:rPr>
          <w:lang w:val="ru-RU"/>
        </w:rPr>
      </w:pPr>
      <w:r w:rsidRPr="000F7A36">
        <w:rPr>
          <w:rFonts w:ascii="Times New Roman" w:eastAsia="Times New Roman" w:hAnsi="Times New Roman"/>
          <w:color w:val="000000"/>
          <w:sz w:val="24"/>
          <w:lang w:val="ru-RU"/>
        </w:rPr>
        <w:t>1)</w:t>
      </w:r>
      <w:r w:rsidRPr="000F7A36">
        <w:rPr>
          <w:rFonts w:ascii="Times New Roman" w:eastAsia="Times New Roman" w:hAnsi="Times New Roman"/>
          <w:i/>
          <w:color w:val="000000"/>
          <w:sz w:val="24"/>
          <w:lang w:val="ru-RU"/>
        </w:rPr>
        <w:t xml:space="preserve"> Самоорганизация</w:t>
      </w:r>
      <w:r w:rsidRPr="000F7A36">
        <w:rPr>
          <w:rFonts w:ascii="Times New Roman" w:eastAsia="Times New Roman" w:hAnsi="Times New Roman"/>
          <w:color w:val="000000"/>
          <w:sz w:val="24"/>
          <w:lang w:val="ru-RU"/>
        </w:rPr>
        <w:t>:</w:t>
      </w:r>
    </w:p>
    <w:p w:rsidR="00822E15" w:rsidRPr="000F7A36" w:rsidRDefault="00E65FC3">
      <w:pPr>
        <w:autoSpaceDE w:val="0"/>
        <w:autoSpaceDN w:val="0"/>
        <w:spacing w:before="178" w:after="0" w:line="262" w:lineRule="auto"/>
        <w:ind w:left="240" w:right="288"/>
        <w:rPr>
          <w:lang w:val="ru-RU"/>
        </w:rPr>
      </w:pPr>
      <w:r w:rsidRPr="000F7A36">
        <w:rPr>
          <w:rFonts w:ascii="Times New Roman" w:eastAsia="Times New Roman" w:hAnsi="Times New Roman"/>
          <w:color w:val="000000"/>
          <w:sz w:val="24"/>
          <w:lang w:val="ru-RU"/>
        </w:rPr>
        <w:t>—  выявлять проблемы для решения в учебных и жизненных ситуациях, анализируя ситуации, изображённые в художественной литературе;</w:t>
      </w:r>
    </w:p>
    <w:p w:rsidR="00822E15" w:rsidRPr="000F7A36" w:rsidRDefault="00E65FC3">
      <w:pPr>
        <w:autoSpaceDE w:val="0"/>
        <w:autoSpaceDN w:val="0"/>
        <w:spacing w:before="190" w:after="0" w:line="262" w:lineRule="auto"/>
        <w:ind w:left="240" w:right="720"/>
        <w:rPr>
          <w:lang w:val="ru-RU"/>
        </w:rPr>
      </w:pPr>
      <w:r w:rsidRPr="000F7A36">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822E15" w:rsidRPr="000F7A36" w:rsidRDefault="00E65FC3">
      <w:pPr>
        <w:autoSpaceDE w:val="0"/>
        <w:autoSpaceDN w:val="0"/>
        <w:spacing w:before="190" w:after="0" w:line="271" w:lineRule="auto"/>
        <w:ind w:left="240" w:right="432"/>
        <w:rPr>
          <w:lang w:val="ru-RU"/>
        </w:rPr>
      </w:pPr>
      <w:r w:rsidRPr="000F7A36">
        <w:rPr>
          <w:rFonts w:ascii="Times New Roman" w:eastAsia="Times New Roman" w:hAnsi="Times New Roman"/>
          <w:color w:val="000000"/>
          <w:sz w:val="24"/>
          <w:lang w:val="ru-RU"/>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22E15" w:rsidRPr="000F7A36" w:rsidRDefault="00E65FC3">
      <w:pPr>
        <w:autoSpaceDE w:val="0"/>
        <w:autoSpaceDN w:val="0"/>
        <w:spacing w:before="190" w:after="0" w:line="271" w:lineRule="auto"/>
        <w:ind w:left="240" w:right="720"/>
        <w:rPr>
          <w:lang w:val="ru-RU"/>
        </w:rPr>
      </w:pPr>
      <w:r w:rsidRPr="000F7A36">
        <w:rPr>
          <w:rFonts w:ascii="Times New Roman" w:eastAsia="Times New Roman" w:hAnsi="Times New Roman"/>
          <w:color w:val="000000"/>
          <w:sz w:val="24"/>
          <w:lang w:val="ru-RU"/>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22E15" w:rsidRPr="000F7A36" w:rsidRDefault="00E65FC3">
      <w:pPr>
        <w:autoSpaceDE w:val="0"/>
        <w:autoSpaceDN w:val="0"/>
        <w:spacing w:before="190" w:after="0" w:line="230" w:lineRule="auto"/>
        <w:ind w:left="240"/>
        <w:rPr>
          <w:lang w:val="ru-RU"/>
        </w:rPr>
      </w:pPr>
      <w:r w:rsidRPr="000F7A36">
        <w:rPr>
          <w:rFonts w:ascii="Times New Roman" w:eastAsia="Times New Roman" w:hAnsi="Times New Roman"/>
          <w:color w:val="000000"/>
          <w:sz w:val="24"/>
          <w:lang w:val="ru-RU"/>
        </w:rPr>
        <w:t>—  делать выбор и брать ответственность за решение.</w:t>
      </w:r>
    </w:p>
    <w:p w:rsidR="00822E15" w:rsidRPr="000F7A36" w:rsidRDefault="00E65FC3">
      <w:pPr>
        <w:autoSpaceDE w:val="0"/>
        <w:autoSpaceDN w:val="0"/>
        <w:spacing w:before="180" w:after="0" w:line="230" w:lineRule="auto"/>
        <w:rPr>
          <w:lang w:val="ru-RU"/>
        </w:rPr>
      </w:pPr>
      <w:r w:rsidRPr="000F7A36">
        <w:rPr>
          <w:rFonts w:ascii="Times New Roman" w:eastAsia="Times New Roman" w:hAnsi="Times New Roman"/>
          <w:color w:val="000000"/>
          <w:sz w:val="24"/>
          <w:lang w:val="ru-RU"/>
        </w:rPr>
        <w:t>2) С</w:t>
      </w:r>
      <w:r w:rsidRPr="000F7A36">
        <w:rPr>
          <w:rFonts w:ascii="Times New Roman" w:eastAsia="Times New Roman" w:hAnsi="Times New Roman"/>
          <w:i/>
          <w:color w:val="000000"/>
          <w:sz w:val="24"/>
          <w:lang w:val="ru-RU"/>
        </w:rPr>
        <w:t>амоконтроль</w:t>
      </w:r>
      <w:r w:rsidRPr="000F7A36">
        <w:rPr>
          <w:rFonts w:ascii="Times New Roman" w:eastAsia="Times New Roman" w:hAnsi="Times New Roman"/>
          <w:color w:val="000000"/>
          <w:sz w:val="24"/>
          <w:lang w:val="ru-RU"/>
        </w:rPr>
        <w:t>:</w:t>
      </w:r>
    </w:p>
    <w:p w:rsidR="00822E15" w:rsidRPr="000F7A36" w:rsidRDefault="00E65FC3">
      <w:pPr>
        <w:autoSpaceDE w:val="0"/>
        <w:autoSpaceDN w:val="0"/>
        <w:spacing w:before="180" w:after="0" w:line="262" w:lineRule="auto"/>
        <w:ind w:left="240" w:right="432"/>
        <w:rPr>
          <w:lang w:val="ru-RU"/>
        </w:rPr>
      </w:pPr>
      <w:r w:rsidRPr="000F7A36">
        <w:rPr>
          <w:rFonts w:ascii="Times New Roman" w:eastAsia="Times New Roman" w:hAnsi="Times New Roman"/>
          <w:color w:val="000000"/>
          <w:sz w:val="24"/>
          <w:lang w:val="ru-RU"/>
        </w:rPr>
        <w:t xml:space="preserve">—  владеть способами самоконтроля, </w:t>
      </w:r>
      <w:proofErr w:type="spellStart"/>
      <w:r w:rsidRPr="000F7A36">
        <w:rPr>
          <w:rFonts w:ascii="Times New Roman" w:eastAsia="Times New Roman" w:hAnsi="Times New Roman"/>
          <w:color w:val="000000"/>
          <w:sz w:val="24"/>
          <w:lang w:val="ru-RU"/>
        </w:rPr>
        <w:t>самомотивации</w:t>
      </w:r>
      <w:proofErr w:type="spellEnd"/>
      <w:r w:rsidRPr="000F7A36">
        <w:rPr>
          <w:rFonts w:ascii="Times New Roman" w:eastAsia="Times New Roman" w:hAnsi="Times New Roman"/>
          <w:color w:val="000000"/>
          <w:sz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822E15" w:rsidRPr="000F7A36" w:rsidRDefault="00E65FC3">
      <w:pPr>
        <w:autoSpaceDE w:val="0"/>
        <w:autoSpaceDN w:val="0"/>
        <w:spacing w:before="190" w:after="0" w:line="262" w:lineRule="auto"/>
        <w:ind w:left="240"/>
        <w:rPr>
          <w:lang w:val="ru-RU"/>
        </w:rPr>
      </w:pPr>
      <w:r w:rsidRPr="000F7A36">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22E15" w:rsidRPr="000F7A36" w:rsidRDefault="00E65FC3">
      <w:pPr>
        <w:autoSpaceDE w:val="0"/>
        <w:autoSpaceDN w:val="0"/>
        <w:spacing w:before="190" w:after="0" w:line="262" w:lineRule="auto"/>
        <w:ind w:left="240" w:right="432"/>
        <w:rPr>
          <w:lang w:val="ru-RU"/>
        </w:rPr>
      </w:pPr>
      <w:r w:rsidRPr="000F7A36">
        <w:rPr>
          <w:rFonts w:ascii="Times New Roman" w:eastAsia="Times New Roman" w:hAnsi="Times New Roman"/>
          <w:color w:val="000000"/>
          <w:sz w:val="24"/>
          <w:lang w:val="ru-RU"/>
        </w:rPr>
        <w:t>—  объяснять причины достижения (</w:t>
      </w:r>
      <w:proofErr w:type="spellStart"/>
      <w:r w:rsidRPr="000F7A36">
        <w:rPr>
          <w:rFonts w:ascii="Times New Roman" w:eastAsia="Times New Roman" w:hAnsi="Times New Roman"/>
          <w:color w:val="000000"/>
          <w:sz w:val="24"/>
          <w:lang w:val="ru-RU"/>
        </w:rPr>
        <w:t>недостижения</w:t>
      </w:r>
      <w:proofErr w:type="spellEnd"/>
      <w:r w:rsidRPr="000F7A36">
        <w:rPr>
          <w:rFonts w:ascii="Times New Roman" w:eastAsia="Times New Roman" w:hAnsi="Times New Roman"/>
          <w:color w:val="000000"/>
          <w:sz w:val="24"/>
          <w:lang w:val="ru-RU"/>
        </w:rPr>
        <w:t>) результатов деятельности, давать оценку приобретённому опыту, уметь находить позитивное в произошедшей ситуации;</w:t>
      </w:r>
    </w:p>
    <w:p w:rsidR="00822E15" w:rsidRPr="000F7A36" w:rsidRDefault="00E65FC3">
      <w:pPr>
        <w:autoSpaceDE w:val="0"/>
        <w:autoSpaceDN w:val="0"/>
        <w:spacing w:before="190" w:after="0" w:line="271" w:lineRule="auto"/>
        <w:ind w:left="240" w:right="288"/>
        <w:rPr>
          <w:lang w:val="ru-RU"/>
        </w:rPr>
      </w:pPr>
      <w:r w:rsidRPr="000F7A36">
        <w:rPr>
          <w:rFonts w:ascii="Times New Roman" w:eastAsia="Times New Roman" w:hAnsi="Times New Roman"/>
          <w:color w:val="000000"/>
          <w:sz w:val="24"/>
          <w:lang w:val="ru-RU"/>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22E15" w:rsidRPr="000F7A36" w:rsidRDefault="00E65FC3">
      <w:pPr>
        <w:autoSpaceDE w:val="0"/>
        <w:autoSpaceDN w:val="0"/>
        <w:spacing w:before="178" w:after="0" w:line="230" w:lineRule="auto"/>
        <w:rPr>
          <w:lang w:val="ru-RU"/>
        </w:rPr>
      </w:pPr>
      <w:r w:rsidRPr="000F7A36">
        <w:rPr>
          <w:rFonts w:ascii="Times New Roman" w:eastAsia="Times New Roman" w:hAnsi="Times New Roman"/>
          <w:color w:val="000000"/>
          <w:sz w:val="24"/>
          <w:lang w:val="ru-RU"/>
        </w:rPr>
        <w:t xml:space="preserve">3) </w:t>
      </w:r>
      <w:r w:rsidRPr="000F7A36">
        <w:rPr>
          <w:rFonts w:ascii="Times New Roman" w:eastAsia="Times New Roman" w:hAnsi="Times New Roman"/>
          <w:i/>
          <w:color w:val="000000"/>
          <w:sz w:val="24"/>
          <w:lang w:val="ru-RU"/>
        </w:rPr>
        <w:t>Эмоциональный интеллект</w:t>
      </w:r>
      <w:r w:rsidRPr="000F7A36">
        <w:rPr>
          <w:rFonts w:ascii="Times New Roman" w:eastAsia="Times New Roman" w:hAnsi="Times New Roman"/>
          <w:color w:val="000000"/>
          <w:sz w:val="24"/>
          <w:lang w:val="ru-RU"/>
        </w:rPr>
        <w:t>:</w:t>
      </w:r>
    </w:p>
    <w:p w:rsidR="00822E15" w:rsidRPr="000F7A36" w:rsidRDefault="00E65FC3">
      <w:pPr>
        <w:autoSpaceDE w:val="0"/>
        <w:autoSpaceDN w:val="0"/>
        <w:spacing w:before="178" w:after="0" w:line="262" w:lineRule="auto"/>
        <w:ind w:left="240"/>
        <w:rPr>
          <w:lang w:val="ru-RU"/>
        </w:rPr>
      </w:pPr>
      <w:r w:rsidRPr="000F7A36">
        <w:rPr>
          <w:rFonts w:ascii="Times New Roman" w:eastAsia="Times New Roman" w:hAnsi="Times New Roman"/>
          <w:color w:val="000000"/>
          <w:sz w:val="24"/>
          <w:lang w:val="ru-RU"/>
        </w:rPr>
        <w:t>—  развивать способность различать и называть собственные эмоции, управлять ими и эмоциями других;</w:t>
      </w:r>
    </w:p>
    <w:p w:rsidR="00822E15" w:rsidRPr="000F7A36" w:rsidRDefault="00822E15">
      <w:pPr>
        <w:rPr>
          <w:lang w:val="ru-RU"/>
        </w:rPr>
        <w:sectPr w:rsidR="00822E15" w:rsidRPr="000F7A36">
          <w:pgSz w:w="11900" w:h="16840"/>
          <w:pgMar w:top="334" w:right="720" w:bottom="296" w:left="846" w:header="720" w:footer="720" w:gutter="0"/>
          <w:cols w:space="720" w:equalWidth="0">
            <w:col w:w="10334" w:space="0"/>
          </w:cols>
          <w:docGrid w:linePitch="360"/>
        </w:sectPr>
      </w:pPr>
    </w:p>
    <w:p w:rsidR="00822E15" w:rsidRPr="000F7A36" w:rsidRDefault="00822E15">
      <w:pPr>
        <w:autoSpaceDE w:val="0"/>
        <w:autoSpaceDN w:val="0"/>
        <w:spacing w:after="150" w:line="220" w:lineRule="exact"/>
        <w:rPr>
          <w:lang w:val="ru-RU"/>
        </w:rPr>
      </w:pPr>
    </w:p>
    <w:p w:rsidR="00822E15" w:rsidRPr="000F7A36" w:rsidRDefault="00E65FC3">
      <w:pPr>
        <w:autoSpaceDE w:val="0"/>
        <w:autoSpaceDN w:val="0"/>
        <w:spacing w:after="0" w:line="230" w:lineRule="auto"/>
        <w:ind w:left="420"/>
        <w:rPr>
          <w:lang w:val="ru-RU"/>
        </w:rPr>
      </w:pPr>
      <w:r w:rsidRPr="000F7A36">
        <w:rPr>
          <w:rFonts w:ascii="Times New Roman" w:eastAsia="Times New Roman" w:hAnsi="Times New Roman"/>
          <w:color w:val="000000"/>
          <w:sz w:val="24"/>
          <w:lang w:val="ru-RU"/>
        </w:rPr>
        <w:t>—  выявлять и анализировать причины эмоций;</w:t>
      </w:r>
    </w:p>
    <w:p w:rsidR="00822E15" w:rsidRPr="000F7A36" w:rsidRDefault="00E65FC3">
      <w:pPr>
        <w:autoSpaceDE w:val="0"/>
        <w:autoSpaceDN w:val="0"/>
        <w:spacing w:before="190" w:after="0" w:line="262" w:lineRule="auto"/>
        <w:ind w:left="420" w:right="288"/>
        <w:rPr>
          <w:lang w:val="ru-RU"/>
        </w:rPr>
      </w:pPr>
      <w:r w:rsidRPr="000F7A36">
        <w:rPr>
          <w:rFonts w:ascii="Times New Roman" w:eastAsia="Times New Roman" w:hAnsi="Times New Roman"/>
          <w:color w:val="000000"/>
          <w:sz w:val="24"/>
          <w:lang w:val="ru-RU"/>
        </w:rPr>
        <w:t>—  ставить себя на место другого человека, понимать мотивы и намерения другого, анализируя примеры из художественной литературы;</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регулировать способ выражения своих эмоций;</w:t>
      </w:r>
    </w:p>
    <w:p w:rsidR="00822E15" w:rsidRPr="000F7A36" w:rsidRDefault="00E65FC3">
      <w:pPr>
        <w:autoSpaceDE w:val="0"/>
        <w:autoSpaceDN w:val="0"/>
        <w:spacing w:before="298" w:after="0" w:line="230" w:lineRule="auto"/>
        <w:ind w:left="180"/>
        <w:rPr>
          <w:lang w:val="ru-RU"/>
        </w:rPr>
      </w:pPr>
      <w:r w:rsidRPr="000F7A36">
        <w:rPr>
          <w:rFonts w:ascii="Times New Roman" w:eastAsia="Times New Roman" w:hAnsi="Times New Roman"/>
          <w:color w:val="000000"/>
          <w:sz w:val="24"/>
          <w:lang w:val="ru-RU"/>
        </w:rPr>
        <w:t>4)</w:t>
      </w:r>
      <w:r w:rsidRPr="000F7A36">
        <w:rPr>
          <w:rFonts w:ascii="Times New Roman" w:eastAsia="Times New Roman" w:hAnsi="Times New Roman"/>
          <w:i/>
          <w:color w:val="000000"/>
          <w:sz w:val="24"/>
          <w:lang w:val="ru-RU"/>
        </w:rPr>
        <w:t xml:space="preserve"> Принятие себя и других</w:t>
      </w:r>
      <w:r w:rsidRPr="000F7A36">
        <w:rPr>
          <w:rFonts w:ascii="Times New Roman" w:eastAsia="Times New Roman" w:hAnsi="Times New Roman"/>
          <w:color w:val="000000"/>
          <w:sz w:val="24"/>
          <w:lang w:val="ru-RU"/>
        </w:rPr>
        <w:t>:</w:t>
      </w:r>
    </w:p>
    <w:p w:rsidR="00822E15" w:rsidRPr="000F7A36" w:rsidRDefault="00E65FC3">
      <w:pPr>
        <w:autoSpaceDE w:val="0"/>
        <w:autoSpaceDN w:val="0"/>
        <w:spacing w:before="178" w:after="0" w:line="262" w:lineRule="auto"/>
        <w:ind w:left="420" w:right="144"/>
        <w:rPr>
          <w:lang w:val="ru-RU"/>
        </w:rPr>
      </w:pPr>
      <w:r w:rsidRPr="000F7A36">
        <w:rPr>
          <w:rFonts w:ascii="Times New Roman" w:eastAsia="Times New Roman" w:hAnsi="Times New Roman"/>
          <w:color w:val="000000"/>
          <w:sz w:val="24"/>
          <w:lang w:val="ru-RU"/>
        </w:rPr>
        <w:t>—  осознанно относиться к другому человеку, его мнению, размышляя над взаимоотношениями литературных героев;</w:t>
      </w:r>
    </w:p>
    <w:p w:rsidR="00822E15" w:rsidRPr="000F7A36" w:rsidRDefault="00E65FC3">
      <w:pPr>
        <w:autoSpaceDE w:val="0"/>
        <w:autoSpaceDN w:val="0"/>
        <w:spacing w:before="192" w:after="0" w:line="262" w:lineRule="auto"/>
        <w:ind w:left="420" w:right="576"/>
        <w:rPr>
          <w:lang w:val="ru-RU"/>
        </w:rPr>
      </w:pPr>
      <w:r w:rsidRPr="000F7A36">
        <w:rPr>
          <w:rFonts w:ascii="Times New Roman" w:eastAsia="Times New Roman" w:hAnsi="Times New Roman"/>
          <w:color w:val="000000"/>
          <w:sz w:val="24"/>
          <w:lang w:val="ru-RU"/>
        </w:rPr>
        <w:t>—  признавать своё право на ошибку и такое же право другого; принимать себя и других, не осуждая;</w:t>
      </w:r>
    </w:p>
    <w:p w:rsidR="00822E15" w:rsidRPr="000F7A36" w:rsidRDefault="00E65FC3">
      <w:pPr>
        <w:autoSpaceDE w:val="0"/>
        <w:autoSpaceDN w:val="0"/>
        <w:spacing w:before="192" w:after="0" w:line="230" w:lineRule="auto"/>
        <w:ind w:left="420"/>
        <w:rPr>
          <w:lang w:val="ru-RU"/>
        </w:rPr>
      </w:pPr>
      <w:r w:rsidRPr="000F7A36">
        <w:rPr>
          <w:rFonts w:ascii="Times New Roman" w:eastAsia="Times New Roman" w:hAnsi="Times New Roman"/>
          <w:color w:val="000000"/>
          <w:sz w:val="24"/>
          <w:lang w:val="ru-RU"/>
        </w:rPr>
        <w:t>—  проявлять открытость себе и другим;</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осознавать невозможность контролировать всё вокруг.</w:t>
      </w:r>
    </w:p>
    <w:p w:rsidR="00822E15" w:rsidRPr="000F7A36" w:rsidRDefault="00E65FC3">
      <w:pPr>
        <w:autoSpaceDE w:val="0"/>
        <w:autoSpaceDN w:val="0"/>
        <w:spacing w:before="322" w:after="0" w:line="230" w:lineRule="auto"/>
        <w:rPr>
          <w:lang w:val="ru-RU"/>
        </w:rPr>
      </w:pPr>
      <w:r w:rsidRPr="000F7A36">
        <w:rPr>
          <w:rFonts w:ascii="Times New Roman" w:eastAsia="Times New Roman" w:hAnsi="Times New Roman"/>
          <w:b/>
          <w:color w:val="000000"/>
          <w:sz w:val="24"/>
          <w:lang w:val="ru-RU"/>
        </w:rPr>
        <w:t>ПРЕДМЕТНЫЕ РЕЗУЛЬТАТЫ</w:t>
      </w:r>
    </w:p>
    <w:p w:rsidR="00822E15" w:rsidRPr="000F7A36" w:rsidRDefault="00E65FC3">
      <w:pPr>
        <w:tabs>
          <w:tab w:val="left" w:pos="180"/>
        </w:tabs>
        <w:autoSpaceDE w:val="0"/>
        <w:autoSpaceDN w:val="0"/>
        <w:spacing w:before="166" w:after="0" w:line="281" w:lineRule="auto"/>
        <w:rPr>
          <w:lang w:val="ru-RU"/>
        </w:rPr>
      </w:pPr>
      <w:r w:rsidRPr="000F7A36">
        <w:rPr>
          <w:lang w:val="ru-RU"/>
        </w:rPr>
        <w:tab/>
      </w:r>
      <w:r w:rsidRPr="000F7A36">
        <w:rPr>
          <w:rFonts w:ascii="Times New Roman" w:eastAsia="Times New Roman" w:hAnsi="Times New Roman"/>
          <w:color w:val="000000"/>
          <w:sz w:val="24"/>
          <w:lang w:val="ru-RU"/>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0F7A36">
        <w:rPr>
          <w:lang w:val="ru-RU"/>
        </w:rPr>
        <w:br/>
      </w:r>
      <w:r w:rsidRPr="000F7A36">
        <w:rPr>
          <w:lang w:val="ru-RU"/>
        </w:rPr>
        <w:tab/>
      </w:r>
      <w:r w:rsidRPr="000F7A36">
        <w:rPr>
          <w:rFonts w:ascii="Times New Roman" w:eastAsia="Times New Roman" w:hAnsi="Times New Roman"/>
          <w:color w:val="000000"/>
          <w:sz w:val="24"/>
          <w:lang w:val="ru-RU"/>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0F7A36">
        <w:rPr>
          <w:lang w:val="ru-RU"/>
        </w:rPr>
        <w:br/>
      </w:r>
      <w:r w:rsidRPr="000F7A36">
        <w:rPr>
          <w:lang w:val="ru-RU"/>
        </w:rPr>
        <w:tab/>
      </w:r>
      <w:r w:rsidRPr="000F7A36">
        <w:rPr>
          <w:rFonts w:ascii="Times New Roman" w:eastAsia="Times New Roman" w:hAnsi="Times New Roman"/>
          <w:color w:val="000000"/>
          <w:sz w:val="24"/>
          <w:lang w:val="ru-RU"/>
        </w:rPr>
        <w:t>3) владеть элементарными умениями воспринимать, анализировать, интерпретировать и оценивать прочитанные произведения:</w:t>
      </w:r>
    </w:p>
    <w:p w:rsidR="00822E15" w:rsidRPr="000F7A36" w:rsidRDefault="00E65FC3">
      <w:pPr>
        <w:autoSpaceDE w:val="0"/>
        <w:autoSpaceDN w:val="0"/>
        <w:spacing w:before="178" w:after="0"/>
        <w:ind w:left="420" w:right="288"/>
        <w:rPr>
          <w:lang w:val="ru-RU"/>
        </w:rPr>
      </w:pPr>
      <w:r w:rsidRPr="000F7A36">
        <w:rPr>
          <w:rFonts w:ascii="Times New Roman" w:eastAsia="Times New Roman" w:hAnsi="Times New Roman"/>
          <w:color w:val="000000"/>
          <w:sz w:val="24"/>
          <w:lang w:val="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0F7A36">
        <w:rPr>
          <w:lang w:val="ru-RU"/>
        </w:rPr>
        <w:br/>
      </w:r>
      <w:r w:rsidRPr="000F7A36">
        <w:rPr>
          <w:rFonts w:ascii="Times New Roman" w:eastAsia="Times New Roman" w:hAnsi="Times New Roman"/>
          <w:color w:val="000000"/>
          <w:sz w:val="24"/>
          <w:lang w:val="ru-RU"/>
        </w:rPr>
        <w:t>характеристики; выявлять элементарные особенности языка художественного произведения, поэтической и прозаической речи;</w:t>
      </w:r>
    </w:p>
    <w:p w:rsidR="00822E15" w:rsidRPr="000F7A36" w:rsidRDefault="00E65FC3">
      <w:pPr>
        <w:autoSpaceDE w:val="0"/>
        <w:autoSpaceDN w:val="0"/>
        <w:spacing w:before="190" w:after="0" w:line="283" w:lineRule="auto"/>
        <w:ind w:left="420"/>
        <w:rPr>
          <w:lang w:val="ru-RU"/>
        </w:rPr>
      </w:pPr>
      <w:r w:rsidRPr="000F7A36">
        <w:rPr>
          <w:rFonts w:ascii="Times New Roman" w:eastAsia="Times New Roman" w:hAnsi="Times New Roman"/>
          <w:color w:val="000000"/>
          <w:sz w:val="24"/>
          <w:lang w:val="ru-RU"/>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22E15" w:rsidRPr="000F7A36" w:rsidRDefault="00E65FC3">
      <w:pPr>
        <w:autoSpaceDE w:val="0"/>
        <w:autoSpaceDN w:val="0"/>
        <w:spacing w:before="190" w:after="0" w:line="230" w:lineRule="auto"/>
        <w:ind w:left="420"/>
        <w:rPr>
          <w:lang w:val="ru-RU"/>
        </w:rPr>
      </w:pPr>
      <w:r w:rsidRPr="000F7A36">
        <w:rPr>
          <w:rFonts w:ascii="Times New Roman" w:eastAsia="Times New Roman" w:hAnsi="Times New Roman"/>
          <w:color w:val="000000"/>
          <w:sz w:val="24"/>
          <w:lang w:val="ru-RU"/>
        </w:rPr>
        <w:t>—  сопоставлять темы и сюжеты произведений, образы персонажей;</w:t>
      </w:r>
    </w:p>
    <w:p w:rsidR="00822E15" w:rsidRPr="000F7A36" w:rsidRDefault="00E65FC3">
      <w:pPr>
        <w:autoSpaceDE w:val="0"/>
        <w:autoSpaceDN w:val="0"/>
        <w:spacing w:before="190" w:after="0" w:line="271" w:lineRule="auto"/>
        <w:ind w:left="420" w:right="410"/>
        <w:jc w:val="both"/>
        <w:rPr>
          <w:lang w:val="ru-RU"/>
        </w:rPr>
      </w:pPr>
      <w:r w:rsidRPr="000F7A36">
        <w:rPr>
          <w:rFonts w:ascii="Times New Roman" w:eastAsia="Times New Roman" w:hAnsi="Times New Roman"/>
          <w:color w:val="000000"/>
          <w:sz w:val="24"/>
          <w:lang w:val="ru-RU"/>
        </w:rPr>
        <w:t>—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22E15" w:rsidRPr="000F7A36" w:rsidRDefault="00E65FC3">
      <w:pPr>
        <w:tabs>
          <w:tab w:val="left" w:pos="180"/>
        </w:tabs>
        <w:autoSpaceDE w:val="0"/>
        <w:autoSpaceDN w:val="0"/>
        <w:spacing w:before="178" w:after="0" w:line="283" w:lineRule="auto"/>
        <w:rPr>
          <w:lang w:val="ru-RU"/>
        </w:rPr>
      </w:pPr>
      <w:r w:rsidRPr="000F7A36">
        <w:rPr>
          <w:lang w:val="ru-RU"/>
        </w:rPr>
        <w:tab/>
      </w:r>
      <w:r w:rsidRPr="000F7A36">
        <w:rPr>
          <w:rFonts w:ascii="Times New Roman" w:eastAsia="Times New Roman" w:hAnsi="Times New Roman"/>
          <w:color w:val="000000"/>
          <w:sz w:val="24"/>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sidRPr="000F7A36">
        <w:rPr>
          <w:lang w:val="ru-RU"/>
        </w:rPr>
        <w:br/>
      </w:r>
      <w:r w:rsidRPr="000F7A36">
        <w:rPr>
          <w:rFonts w:ascii="Times New Roman" w:eastAsia="Times New Roman" w:hAnsi="Times New Roman"/>
          <w:color w:val="000000"/>
          <w:sz w:val="24"/>
          <w:lang w:val="ru-RU"/>
        </w:rPr>
        <w:t xml:space="preserve">индивидуальных особенностей обучающихся); </w:t>
      </w:r>
      <w:r w:rsidRPr="000F7A36">
        <w:rPr>
          <w:lang w:val="ru-RU"/>
        </w:rPr>
        <w:br/>
      </w:r>
      <w:r w:rsidRPr="000F7A36">
        <w:rPr>
          <w:lang w:val="ru-RU"/>
        </w:rPr>
        <w:tab/>
      </w:r>
      <w:r w:rsidRPr="000F7A36">
        <w:rPr>
          <w:rFonts w:ascii="Times New Roman" w:eastAsia="Times New Roman" w:hAnsi="Times New Roman"/>
          <w:color w:val="000000"/>
          <w:sz w:val="24"/>
          <w:lang w:val="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r w:rsidRPr="000F7A36">
        <w:rPr>
          <w:lang w:val="ru-RU"/>
        </w:rPr>
        <w:br/>
      </w:r>
      <w:r w:rsidRPr="000F7A36">
        <w:rPr>
          <w:lang w:val="ru-RU"/>
        </w:rPr>
        <w:tab/>
      </w:r>
      <w:r w:rsidRPr="000F7A36">
        <w:rPr>
          <w:rFonts w:ascii="Times New Roman" w:eastAsia="Times New Roman" w:hAnsi="Times New Roman"/>
          <w:color w:val="000000"/>
          <w:sz w:val="24"/>
          <w:lang w:val="ru-RU"/>
        </w:rPr>
        <w:t>6) участвовать в беседе и диалоге о прочитанном произведении, подбирать аргументы для оценки</w:t>
      </w:r>
    </w:p>
    <w:p w:rsidR="00822E15" w:rsidRPr="000F7A36" w:rsidRDefault="00822E15">
      <w:pPr>
        <w:rPr>
          <w:lang w:val="ru-RU"/>
        </w:rPr>
        <w:sectPr w:rsidR="00822E15" w:rsidRPr="000F7A36">
          <w:pgSz w:w="11900" w:h="16840"/>
          <w:pgMar w:top="370" w:right="684" w:bottom="432" w:left="666" w:header="720" w:footer="720" w:gutter="0"/>
          <w:cols w:space="720" w:equalWidth="0">
            <w:col w:w="10550" w:space="0"/>
          </w:cols>
          <w:docGrid w:linePitch="360"/>
        </w:sectPr>
      </w:pPr>
    </w:p>
    <w:p w:rsidR="00822E15" w:rsidRPr="000F7A36" w:rsidRDefault="00822E15">
      <w:pPr>
        <w:autoSpaceDE w:val="0"/>
        <w:autoSpaceDN w:val="0"/>
        <w:spacing w:after="66" w:line="220" w:lineRule="exact"/>
        <w:rPr>
          <w:lang w:val="ru-RU"/>
        </w:rPr>
      </w:pPr>
    </w:p>
    <w:p w:rsidR="00822E15" w:rsidRPr="000F7A36" w:rsidRDefault="00E65FC3">
      <w:pPr>
        <w:tabs>
          <w:tab w:val="left" w:pos="180"/>
        </w:tabs>
        <w:autoSpaceDE w:val="0"/>
        <w:autoSpaceDN w:val="0"/>
        <w:spacing w:after="0" w:line="288" w:lineRule="auto"/>
        <w:rPr>
          <w:lang w:val="ru-RU"/>
        </w:rPr>
      </w:pPr>
      <w:r w:rsidRPr="000F7A36">
        <w:rPr>
          <w:rFonts w:ascii="Times New Roman" w:eastAsia="Times New Roman" w:hAnsi="Times New Roman"/>
          <w:color w:val="000000"/>
          <w:sz w:val="24"/>
          <w:lang w:val="ru-RU"/>
        </w:rPr>
        <w:t xml:space="preserve">прочитанного (с учётом литературного развития обучающихся); </w:t>
      </w:r>
      <w:r w:rsidRPr="000F7A36">
        <w:rPr>
          <w:lang w:val="ru-RU"/>
        </w:rPr>
        <w:br/>
      </w:r>
      <w:r w:rsidRPr="000F7A36">
        <w:rPr>
          <w:lang w:val="ru-RU"/>
        </w:rPr>
        <w:tab/>
      </w:r>
      <w:r w:rsidRPr="000F7A36">
        <w:rPr>
          <w:rFonts w:ascii="Times New Roman" w:eastAsia="Times New Roman" w:hAnsi="Times New Roman"/>
          <w:color w:val="000000"/>
          <w:sz w:val="24"/>
          <w:lang w:val="ru-RU"/>
        </w:rPr>
        <w:t xml:space="preserve">7) создавать устные и письменные высказывания разных жанров объемом не менее 70 слов (с учётом литературного развития обучающихся); </w:t>
      </w:r>
      <w:r w:rsidRPr="000F7A36">
        <w:rPr>
          <w:lang w:val="ru-RU"/>
        </w:rPr>
        <w:br/>
      </w:r>
      <w:r w:rsidRPr="000F7A36">
        <w:rPr>
          <w:lang w:val="ru-RU"/>
        </w:rPr>
        <w:tab/>
      </w:r>
      <w:r w:rsidRPr="000F7A36">
        <w:rPr>
          <w:rFonts w:ascii="Times New Roman" w:eastAsia="Times New Roman" w:hAnsi="Times New Roman"/>
          <w:color w:val="000000"/>
          <w:sz w:val="24"/>
          <w:lang w:val="ru-RU"/>
        </w:rPr>
        <w:t xml:space="preserve">8) владеть начальными умениями интерпретации и оценки текстуально изученных произведений фольклора и литературы; </w:t>
      </w:r>
      <w:r w:rsidRPr="000F7A36">
        <w:rPr>
          <w:lang w:val="ru-RU"/>
        </w:rPr>
        <w:br/>
      </w:r>
      <w:r w:rsidRPr="000F7A36">
        <w:rPr>
          <w:lang w:val="ru-RU"/>
        </w:rPr>
        <w:tab/>
      </w:r>
      <w:r w:rsidRPr="000F7A36">
        <w:rPr>
          <w:rFonts w:ascii="Times New Roman" w:eastAsia="Times New Roman" w:hAnsi="Times New Roman"/>
          <w:color w:val="000000"/>
          <w:sz w:val="24"/>
          <w:lang w:val="ru-RU"/>
        </w:rPr>
        <w:t xml:space="preserve">9) осознавать важность чтения и изучения произведений устного народного творчества и </w:t>
      </w:r>
      <w:r w:rsidRPr="000F7A36">
        <w:rPr>
          <w:lang w:val="ru-RU"/>
        </w:rPr>
        <w:br/>
      </w:r>
      <w:r w:rsidRPr="000F7A36">
        <w:rPr>
          <w:rFonts w:ascii="Times New Roman" w:eastAsia="Times New Roman" w:hAnsi="Times New Roman"/>
          <w:color w:val="000000"/>
          <w:sz w:val="24"/>
          <w:lang w:val="ru-RU"/>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0F7A36">
        <w:rPr>
          <w:lang w:val="ru-RU"/>
        </w:rPr>
        <w:br/>
      </w:r>
      <w:r w:rsidRPr="000F7A36">
        <w:rPr>
          <w:lang w:val="ru-RU"/>
        </w:rPr>
        <w:tab/>
      </w:r>
      <w:r w:rsidRPr="000F7A36">
        <w:rPr>
          <w:rFonts w:ascii="Times New Roman" w:eastAsia="Times New Roman" w:hAnsi="Times New Roman"/>
          <w:color w:val="000000"/>
          <w:sz w:val="24"/>
          <w:lang w:val="ru-RU"/>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r w:rsidRPr="000F7A36">
        <w:rPr>
          <w:lang w:val="ru-RU"/>
        </w:rPr>
        <w:br/>
      </w:r>
      <w:r w:rsidRPr="000F7A36">
        <w:rPr>
          <w:lang w:val="ru-RU"/>
        </w:rPr>
        <w:tab/>
      </w:r>
      <w:r w:rsidRPr="000F7A36">
        <w:rPr>
          <w:rFonts w:ascii="Times New Roman" w:eastAsia="Times New Roman" w:hAnsi="Times New Roman"/>
          <w:color w:val="000000"/>
          <w:sz w:val="24"/>
          <w:lang w:val="ru-RU"/>
        </w:rPr>
        <w:t xml:space="preserve">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 </w:t>
      </w:r>
      <w:r w:rsidRPr="000F7A36">
        <w:rPr>
          <w:lang w:val="ru-RU"/>
        </w:rPr>
        <w:br/>
      </w:r>
      <w:r w:rsidRPr="000F7A36">
        <w:rPr>
          <w:lang w:val="ru-RU"/>
        </w:rPr>
        <w:tab/>
      </w:r>
      <w:r w:rsidRPr="000F7A36">
        <w:rPr>
          <w:rFonts w:ascii="Times New Roman" w:eastAsia="Times New Roman" w:hAnsi="Times New Roman"/>
          <w:color w:val="000000"/>
          <w:sz w:val="24"/>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0F7A36">
        <w:rPr>
          <w:rFonts w:ascii="Times New Roman" w:eastAsia="Times New Roman" w:hAnsi="Times New Roman"/>
          <w:color w:val="000000"/>
          <w:sz w:val="24"/>
          <w:lang w:val="ru-RU"/>
        </w:rPr>
        <w:t>интернет-ресурсами</w:t>
      </w:r>
      <w:proofErr w:type="spellEnd"/>
      <w:r w:rsidRPr="000F7A36">
        <w:rPr>
          <w:rFonts w:ascii="Times New Roman" w:eastAsia="Times New Roman" w:hAnsi="Times New Roman"/>
          <w:color w:val="000000"/>
          <w:sz w:val="24"/>
          <w:lang w:val="ru-RU"/>
        </w:rPr>
        <w:t>, соблюдая правила информационной безопасности.</w:t>
      </w:r>
    </w:p>
    <w:p w:rsidR="00822E15" w:rsidRPr="000F7A36" w:rsidRDefault="00822E15">
      <w:pPr>
        <w:rPr>
          <w:lang w:val="ru-RU"/>
        </w:rPr>
        <w:sectPr w:rsidR="00822E15" w:rsidRPr="000F7A36">
          <w:pgSz w:w="11900" w:h="16840"/>
          <w:pgMar w:top="286" w:right="770" w:bottom="1440" w:left="666" w:header="720" w:footer="720" w:gutter="0"/>
          <w:cols w:space="720" w:equalWidth="0">
            <w:col w:w="10464" w:space="0"/>
          </w:cols>
          <w:docGrid w:linePitch="360"/>
        </w:sectPr>
      </w:pPr>
    </w:p>
    <w:p w:rsidR="00822E15" w:rsidRPr="000F7A36" w:rsidRDefault="00822E15">
      <w:pPr>
        <w:autoSpaceDE w:val="0"/>
        <w:autoSpaceDN w:val="0"/>
        <w:spacing w:after="64" w:line="220" w:lineRule="exact"/>
        <w:rPr>
          <w:lang w:val="ru-RU"/>
        </w:rPr>
      </w:pPr>
    </w:p>
    <w:p w:rsidR="00822E15" w:rsidRDefault="00E65FC3">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96"/>
        <w:gridCol w:w="4648"/>
        <w:gridCol w:w="528"/>
        <w:gridCol w:w="1104"/>
        <w:gridCol w:w="1140"/>
        <w:gridCol w:w="804"/>
        <w:gridCol w:w="3856"/>
        <w:gridCol w:w="1020"/>
        <w:gridCol w:w="2006"/>
      </w:tblGrid>
      <w:tr w:rsidR="00822E15">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4648"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pPr>
            <w:proofErr w:type="spellStart"/>
            <w:r>
              <w:rPr>
                <w:rFonts w:ascii="Times New Roman" w:eastAsia="Times New Roman" w:hAnsi="Times New Roman"/>
                <w:b/>
                <w:color w:val="000000"/>
                <w:w w:val="97"/>
                <w:sz w:val="16"/>
              </w:rPr>
              <w:t>Дата</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изучения</w:t>
            </w:r>
            <w:proofErr w:type="spellEnd"/>
          </w:p>
        </w:tc>
        <w:tc>
          <w:tcPr>
            <w:tcW w:w="385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74"/>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деятельности</w:t>
            </w:r>
            <w:proofErr w:type="spellEnd"/>
          </w:p>
        </w:tc>
        <w:tc>
          <w:tcPr>
            <w:tcW w:w="102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7" w:lineRule="auto"/>
              <w:ind w:left="72" w:right="144"/>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формы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контроля</w:t>
            </w:r>
            <w:proofErr w:type="spellEnd"/>
          </w:p>
        </w:tc>
        <w:tc>
          <w:tcPr>
            <w:tcW w:w="20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jc w:val="center"/>
            </w:pPr>
            <w:proofErr w:type="spellStart"/>
            <w:r>
              <w:rPr>
                <w:rFonts w:ascii="Times New Roman" w:eastAsia="Times New Roman" w:hAnsi="Times New Roman"/>
                <w:b/>
                <w:color w:val="000000"/>
                <w:w w:val="97"/>
                <w:sz w:val="16"/>
              </w:rPr>
              <w:t>Электронные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цифровые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образовательные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ресурсы</w:t>
            </w:r>
            <w:proofErr w:type="spellEnd"/>
          </w:p>
        </w:tc>
      </w:tr>
      <w:tr w:rsidR="00822E15">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822E15" w:rsidRDefault="00822E15"/>
        </w:tc>
        <w:tc>
          <w:tcPr>
            <w:tcW w:w="1726" w:type="dxa"/>
            <w:vMerge/>
            <w:tcBorders>
              <w:top w:val="single" w:sz="4" w:space="0" w:color="000000"/>
              <w:left w:val="single" w:sz="4" w:space="0" w:color="000000"/>
              <w:bottom w:val="single" w:sz="4" w:space="0" w:color="000000"/>
              <w:right w:val="single" w:sz="5" w:space="0" w:color="000000"/>
            </w:tcBorders>
          </w:tcPr>
          <w:p w:rsidR="00822E15" w:rsidRDefault="00822E15"/>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proofErr w:type="spellStart"/>
            <w:r>
              <w:rPr>
                <w:rFonts w:ascii="Times New Roman" w:eastAsia="Times New Roman" w:hAnsi="Times New Roman"/>
                <w:b/>
                <w:color w:val="000000"/>
                <w:w w:val="97"/>
                <w:sz w:val="16"/>
              </w:rPr>
              <w:t>всего</w:t>
            </w:r>
            <w:proofErr w:type="spellEnd"/>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pP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pPr>
            <w:proofErr w:type="spellStart"/>
            <w:r>
              <w:rPr>
                <w:rFonts w:ascii="Times New Roman" w:eastAsia="Times New Roman" w:hAnsi="Times New Roman"/>
                <w:b/>
                <w:color w:val="000000"/>
                <w:w w:val="97"/>
                <w:sz w:val="16"/>
              </w:rPr>
              <w:t>практические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726" w:type="dxa"/>
            <w:vMerge/>
            <w:tcBorders>
              <w:top w:val="single" w:sz="4" w:space="0" w:color="000000"/>
              <w:left w:val="single" w:sz="4" w:space="0" w:color="000000"/>
              <w:bottom w:val="single" w:sz="4" w:space="0" w:color="000000"/>
              <w:right w:val="single" w:sz="4" w:space="0" w:color="000000"/>
            </w:tcBorders>
          </w:tcPr>
          <w:p w:rsidR="00822E15" w:rsidRDefault="00822E15"/>
        </w:tc>
        <w:tc>
          <w:tcPr>
            <w:tcW w:w="1726" w:type="dxa"/>
            <w:vMerge/>
            <w:tcBorders>
              <w:top w:val="single" w:sz="4" w:space="0" w:color="000000"/>
              <w:left w:val="single" w:sz="4" w:space="0" w:color="000000"/>
              <w:bottom w:val="single" w:sz="4" w:space="0" w:color="000000"/>
              <w:right w:val="single" w:sz="4" w:space="0" w:color="000000"/>
            </w:tcBorders>
          </w:tcPr>
          <w:p w:rsidR="00822E15" w:rsidRDefault="00822E15"/>
        </w:tc>
        <w:tc>
          <w:tcPr>
            <w:tcW w:w="1726" w:type="dxa"/>
            <w:vMerge/>
            <w:tcBorders>
              <w:top w:val="single" w:sz="4" w:space="0" w:color="000000"/>
              <w:left w:val="single" w:sz="4" w:space="0" w:color="000000"/>
              <w:bottom w:val="single" w:sz="4" w:space="0" w:color="000000"/>
              <w:right w:val="single" w:sz="4" w:space="0" w:color="000000"/>
            </w:tcBorders>
          </w:tcPr>
          <w:p w:rsidR="00822E15" w:rsidRDefault="00822E15"/>
        </w:tc>
        <w:tc>
          <w:tcPr>
            <w:tcW w:w="1726" w:type="dxa"/>
            <w:vMerge/>
            <w:tcBorders>
              <w:top w:val="single" w:sz="4" w:space="0" w:color="000000"/>
              <w:left w:val="single" w:sz="4" w:space="0" w:color="000000"/>
              <w:bottom w:val="single" w:sz="4" w:space="0" w:color="000000"/>
              <w:right w:val="single" w:sz="4" w:space="0" w:color="000000"/>
            </w:tcBorders>
          </w:tcPr>
          <w:p w:rsidR="00822E15" w:rsidRDefault="00822E15"/>
        </w:tc>
      </w:tr>
      <w:tr w:rsidR="00822E15">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1.</w:t>
            </w:r>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Мифология</w:t>
            </w:r>
            <w:proofErr w:type="spellEnd"/>
          </w:p>
        </w:tc>
      </w:tr>
      <w:tr w:rsidR="00822E15">
        <w:trPr>
          <w:trHeight w:hRule="exact" w:val="24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80" w:after="0" w:line="230" w:lineRule="auto"/>
              <w:jc w:val="center"/>
            </w:pPr>
            <w:r>
              <w:rPr>
                <w:rFonts w:ascii="Times New Roman" w:eastAsia="Times New Roman" w:hAnsi="Times New Roman"/>
                <w:color w:val="000000"/>
                <w:w w:val="97"/>
                <w:sz w:val="16"/>
              </w:rPr>
              <w:t>1.1.</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80" w:after="0" w:line="230" w:lineRule="auto"/>
              <w:ind w:left="72"/>
              <w:rPr>
                <w:lang w:val="ru-RU"/>
              </w:rPr>
            </w:pPr>
            <w:r w:rsidRPr="000F7A36">
              <w:rPr>
                <w:rFonts w:ascii="Times New Roman" w:eastAsia="Times New Roman" w:hAnsi="Times New Roman"/>
                <w:b/>
                <w:color w:val="000000"/>
                <w:w w:val="97"/>
                <w:sz w:val="16"/>
                <w:lang w:val="ru-RU"/>
              </w:rPr>
              <w:t>Мифы народов России и мира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80" w:after="0" w:line="230" w:lineRule="auto"/>
              <w:ind w:left="68"/>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80" w:after="0" w:line="254" w:lineRule="auto"/>
              <w:ind w:left="74"/>
              <w:rPr>
                <w:lang w:val="ru-RU"/>
              </w:rPr>
            </w:pPr>
            <w:r w:rsidRPr="000F7A36">
              <w:rPr>
                <w:rFonts w:ascii="Times New Roman" w:eastAsia="Times New Roman" w:hAnsi="Times New Roman"/>
                <w:color w:val="000000"/>
                <w:w w:val="97"/>
                <w:sz w:val="16"/>
                <w:lang w:val="ru-RU"/>
              </w:rPr>
              <w:t xml:space="preserve">Выразительно читать мифы и другие эпические </w:t>
            </w:r>
            <w:r w:rsidRPr="000F7A36">
              <w:rPr>
                <w:lang w:val="ru-RU"/>
              </w:rPr>
              <w:br/>
            </w:r>
            <w:r w:rsidRPr="000F7A36">
              <w:rPr>
                <w:rFonts w:ascii="Times New Roman" w:eastAsia="Times New Roman" w:hAnsi="Times New Roman"/>
                <w:color w:val="000000"/>
                <w:w w:val="97"/>
                <w:sz w:val="16"/>
                <w:lang w:val="ru-RU"/>
              </w:rPr>
              <w:t xml:space="preserve">произведения, отвечать на вопросы, пересказывать; Анализировать сюжет, жанровые, композиционные и художественные особенности; </w:t>
            </w:r>
            <w:r w:rsidRPr="000F7A36">
              <w:rPr>
                <w:lang w:val="ru-RU"/>
              </w:rPr>
              <w:br/>
            </w:r>
            <w:r w:rsidRPr="000F7A36">
              <w:rPr>
                <w:rFonts w:ascii="Times New Roman" w:eastAsia="Times New Roman" w:hAnsi="Times New Roman"/>
                <w:color w:val="000000"/>
                <w:w w:val="97"/>
                <w:sz w:val="16"/>
                <w:lang w:val="ru-RU"/>
              </w:rPr>
              <w:t xml:space="preserve">Определять и формулировать тему и основную мысль прочитанных мифов; </w:t>
            </w:r>
            <w:r w:rsidRPr="000F7A36">
              <w:rPr>
                <w:lang w:val="ru-RU"/>
              </w:rPr>
              <w:br/>
            </w:r>
            <w:r w:rsidRPr="000F7A36">
              <w:rPr>
                <w:rFonts w:ascii="Times New Roman" w:eastAsia="Times New Roman" w:hAnsi="Times New Roman"/>
                <w:color w:val="000000"/>
                <w:w w:val="97"/>
                <w:sz w:val="16"/>
                <w:lang w:val="ru-RU"/>
              </w:rPr>
              <w:t xml:space="preserve">Сопоставлять мифы разных народов, сравнивать их с эпическими произведениями; </w:t>
            </w:r>
            <w:r w:rsidRPr="000F7A36">
              <w:rPr>
                <w:lang w:val="ru-RU"/>
              </w:rPr>
              <w:br/>
            </w:r>
            <w:r w:rsidRPr="000F7A36">
              <w:rPr>
                <w:rFonts w:ascii="Times New Roman" w:eastAsia="Times New Roman" w:hAnsi="Times New Roman"/>
                <w:color w:val="000000"/>
                <w:w w:val="97"/>
                <w:sz w:val="16"/>
                <w:lang w:val="ru-RU"/>
              </w:rPr>
              <w:t xml:space="preserve">Характеризовать главных героев, сравнивать их </w:t>
            </w:r>
            <w:r w:rsidRPr="000F7A36">
              <w:rPr>
                <w:lang w:val="ru-RU"/>
              </w:rPr>
              <w:br/>
            </w:r>
            <w:r w:rsidRPr="000F7A36">
              <w:rPr>
                <w:rFonts w:ascii="Times New Roman" w:eastAsia="Times New Roman" w:hAnsi="Times New Roman"/>
                <w:color w:val="000000"/>
                <w:w w:val="97"/>
                <w:sz w:val="16"/>
                <w:lang w:val="ru-RU"/>
              </w:rPr>
              <w:t xml:space="preserve">поступки; </w:t>
            </w:r>
            <w:r w:rsidRPr="000F7A36">
              <w:rPr>
                <w:lang w:val="ru-RU"/>
              </w:rPr>
              <w:br/>
            </w:r>
            <w:proofErr w:type="gramStart"/>
            <w:r w:rsidRPr="000F7A36">
              <w:rPr>
                <w:rFonts w:ascii="Times New Roman" w:eastAsia="Times New Roman" w:hAnsi="Times New Roman"/>
                <w:color w:val="000000"/>
                <w:w w:val="97"/>
                <w:sz w:val="16"/>
                <w:lang w:val="ru-RU"/>
              </w:rPr>
              <w:t>Высказывать своё отношение</w:t>
            </w:r>
            <w:proofErr w:type="gramEnd"/>
            <w:r w:rsidRPr="000F7A36">
              <w:rPr>
                <w:rFonts w:ascii="Times New Roman" w:eastAsia="Times New Roman" w:hAnsi="Times New Roman"/>
                <w:color w:val="000000"/>
                <w:w w:val="97"/>
                <w:sz w:val="16"/>
                <w:lang w:val="ru-RU"/>
              </w:rPr>
              <w:t xml:space="preserve"> к событиям и эпическим героям;</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80"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80"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1.2.</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b/>
                <w:color w:val="000000"/>
                <w:w w:val="97"/>
                <w:sz w:val="16"/>
              </w:rPr>
              <w:t>Внеклассное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чтение</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30" w:lineRule="auto"/>
              <w:ind w:left="74"/>
              <w:rPr>
                <w:lang w:val="ru-RU"/>
              </w:rPr>
            </w:pPr>
            <w:r w:rsidRPr="000F7A36">
              <w:rPr>
                <w:rFonts w:ascii="Times New Roman" w:eastAsia="Times New Roman" w:hAnsi="Times New Roman"/>
                <w:color w:val="000000"/>
                <w:w w:val="97"/>
                <w:sz w:val="16"/>
                <w:lang w:val="ru-RU"/>
              </w:rPr>
              <w:t>Писать сочинение о любимом эпическом герое</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348"/>
        </w:trPr>
        <w:tc>
          <w:tcPr>
            <w:tcW w:w="5044" w:type="dxa"/>
            <w:gridSpan w:val="2"/>
            <w:tcBorders>
              <w:top w:val="single" w:sz="4" w:space="0" w:color="000000"/>
              <w:left w:val="single" w:sz="4" w:space="0" w:color="000000"/>
              <w:bottom w:val="single" w:sz="5"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5"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4</w:t>
            </w:r>
          </w:p>
        </w:tc>
        <w:tc>
          <w:tcPr>
            <w:tcW w:w="9930"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r>
      <w:tr w:rsidR="00822E15">
        <w:trPr>
          <w:trHeight w:hRule="exact" w:val="350"/>
        </w:trPr>
        <w:tc>
          <w:tcPr>
            <w:tcW w:w="15502" w:type="dxa"/>
            <w:gridSpan w:val="9"/>
            <w:tcBorders>
              <w:top w:val="single" w:sz="5"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6" w:after="0" w:line="230"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2.</w:t>
            </w:r>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Фольклор</w:t>
            </w:r>
            <w:proofErr w:type="spellEnd"/>
          </w:p>
        </w:tc>
      </w:tr>
      <w:tr w:rsidR="00822E15">
        <w:trPr>
          <w:trHeight w:hRule="exact" w:val="1308"/>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jc w:val="center"/>
            </w:pPr>
            <w:r>
              <w:rPr>
                <w:rFonts w:ascii="Times New Roman" w:eastAsia="Times New Roman" w:hAnsi="Times New Roman"/>
                <w:color w:val="000000"/>
                <w:w w:val="97"/>
                <w:sz w:val="16"/>
              </w:rPr>
              <w:t>2.1.</w:t>
            </w:r>
          </w:p>
        </w:tc>
        <w:tc>
          <w:tcPr>
            <w:tcW w:w="4648" w:type="dxa"/>
            <w:tcBorders>
              <w:top w:val="single" w:sz="5"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4" w:after="0" w:line="230" w:lineRule="auto"/>
              <w:ind w:left="72"/>
              <w:rPr>
                <w:lang w:val="ru-RU"/>
              </w:rPr>
            </w:pPr>
            <w:r w:rsidRPr="000F7A36">
              <w:rPr>
                <w:rFonts w:ascii="Times New Roman" w:eastAsia="Times New Roman" w:hAnsi="Times New Roman"/>
                <w:b/>
                <w:color w:val="000000"/>
                <w:w w:val="97"/>
                <w:sz w:val="16"/>
                <w:lang w:val="ru-RU"/>
              </w:rPr>
              <w:t>Малые жанры: пословицы, поговорки, загадки</w:t>
            </w:r>
          </w:p>
        </w:tc>
        <w:tc>
          <w:tcPr>
            <w:tcW w:w="528" w:type="dxa"/>
            <w:tcBorders>
              <w:top w:val="single" w:sz="5"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ind w:left="68"/>
            </w:pPr>
            <w:r>
              <w:rPr>
                <w:rFonts w:ascii="Times New Roman" w:eastAsia="Times New Roman" w:hAnsi="Times New Roman"/>
                <w:color w:val="000000"/>
                <w:w w:val="97"/>
                <w:sz w:val="16"/>
              </w:rPr>
              <w:t>2</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4" w:after="0" w:line="252" w:lineRule="auto"/>
              <w:ind w:left="74" w:right="432"/>
              <w:rPr>
                <w:lang w:val="ru-RU"/>
              </w:rPr>
            </w:pPr>
            <w:r w:rsidRPr="000F7A36">
              <w:rPr>
                <w:rFonts w:ascii="Times New Roman" w:eastAsia="Times New Roman" w:hAnsi="Times New Roman"/>
                <w:color w:val="000000"/>
                <w:w w:val="97"/>
                <w:sz w:val="16"/>
                <w:lang w:val="ru-RU"/>
              </w:rPr>
              <w:t xml:space="preserve">Выразительно читать фольклорные произведения малых жанров, отвечать на вопросы; </w:t>
            </w:r>
            <w:r w:rsidRPr="000F7A36">
              <w:rPr>
                <w:lang w:val="ru-RU"/>
              </w:rPr>
              <w:br/>
            </w:r>
            <w:r w:rsidRPr="000F7A36">
              <w:rPr>
                <w:rFonts w:ascii="Times New Roman" w:eastAsia="Times New Roman" w:hAnsi="Times New Roman"/>
                <w:color w:val="000000"/>
                <w:w w:val="97"/>
                <w:sz w:val="16"/>
                <w:lang w:val="ru-RU"/>
              </w:rPr>
              <w:t xml:space="preserve">Отличать пословицы от поговорок; </w:t>
            </w:r>
            <w:r w:rsidRPr="000F7A36">
              <w:rPr>
                <w:lang w:val="ru-RU"/>
              </w:rPr>
              <w:br/>
            </w:r>
            <w:r w:rsidRPr="000F7A36">
              <w:rPr>
                <w:rFonts w:ascii="Times New Roman" w:eastAsia="Times New Roman" w:hAnsi="Times New Roman"/>
                <w:color w:val="000000"/>
                <w:w w:val="97"/>
                <w:sz w:val="16"/>
                <w:lang w:val="ru-RU"/>
              </w:rPr>
              <w:t>Сопоставлять русские пословицы и поговорки с пословицами и поговорками других народов; Уметь сочинять и разгадывать загадки;</w:t>
            </w:r>
          </w:p>
        </w:tc>
        <w:tc>
          <w:tcPr>
            <w:tcW w:w="1020"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2.2.</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речи</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45" w:lineRule="auto"/>
              <w:ind w:left="74" w:right="144"/>
              <w:rPr>
                <w:lang w:val="ru-RU"/>
              </w:rPr>
            </w:pPr>
            <w:r w:rsidRPr="000F7A36">
              <w:rPr>
                <w:rFonts w:ascii="Times New Roman" w:eastAsia="Times New Roman" w:hAnsi="Times New Roman"/>
                <w:color w:val="000000"/>
                <w:w w:val="97"/>
                <w:sz w:val="16"/>
                <w:lang w:val="ru-RU"/>
              </w:rPr>
              <w:t>Сочинять собственные сказки, употребляя сказочные устойчивые выражения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2.3.</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b/>
                <w:color w:val="000000"/>
                <w:w w:val="97"/>
                <w:sz w:val="16"/>
                <w:lang w:val="ru-RU"/>
              </w:rPr>
              <w:t>Сказки народов России и народов мира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ight="144"/>
              <w:rPr>
                <w:lang w:val="ru-RU"/>
              </w:rPr>
            </w:pPr>
            <w:proofErr w:type="gramStart"/>
            <w:r w:rsidRPr="000F7A36">
              <w:rPr>
                <w:rFonts w:ascii="Times New Roman" w:eastAsia="Times New Roman" w:hAnsi="Times New Roman"/>
                <w:color w:val="000000"/>
                <w:w w:val="97"/>
                <w:sz w:val="16"/>
                <w:lang w:val="ru-RU"/>
              </w:rPr>
              <w:t xml:space="preserve">Выразительно читать, пересказывать (кратко, </w:t>
            </w:r>
            <w:r w:rsidRPr="000F7A36">
              <w:rPr>
                <w:lang w:val="ru-RU"/>
              </w:rPr>
              <w:br/>
            </w:r>
            <w:r w:rsidRPr="000F7A36">
              <w:rPr>
                <w:rFonts w:ascii="Times New Roman" w:eastAsia="Times New Roman" w:hAnsi="Times New Roman"/>
                <w:color w:val="000000"/>
                <w:w w:val="97"/>
                <w:sz w:val="16"/>
                <w:lang w:val="ru-RU"/>
              </w:rPr>
              <w:t xml:space="preserve">подробно, выборочно) сказки, отвечать на вопросы; Определять виды сказок (волшебные, бытовые, о животных); </w:t>
            </w:r>
            <w:r w:rsidRPr="000F7A36">
              <w:rPr>
                <w:lang w:val="ru-RU"/>
              </w:rPr>
              <w:br/>
            </w:r>
            <w:r w:rsidRPr="000F7A36">
              <w:rPr>
                <w:rFonts w:ascii="Times New Roman" w:eastAsia="Times New Roman" w:hAnsi="Times New Roman"/>
                <w:color w:val="000000"/>
                <w:w w:val="97"/>
                <w:sz w:val="16"/>
                <w:lang w:val="ru-RU"/>
              </w:rPr>
              <w:t xml:space="preserve">Определять и формулировать тему и основную мысль прочитанной сказки; </w:t>
            </w:r>
            <w:r w:rsidRPr="000F7A36">
              <w:rPr>
                <w:lang w:val="ru-RU"/>
              </w:rPr>
              <w:br/>
            </w:r>
            <w:r w:rsidRPr="000F7A36">
              <w:rPr>
                <w:rFonts w:ascii="Times New Roman" w:eastAsia="Times New Roman" w:hAnsi="Times New Roman"/>
                <w:color w:val="000000"/>
                <w:w w:val="97"/>
                <w:sz w:val="16"/>
                <w:lang w:val="ru-RU"/>
              </w:rPr>
              <w:t xml:space="preserve">Характеризовать героев сказок, оценивать их </w:t>
            </w:r>
            <w:r w:rsidRPr="000F7A36">
              <w:rPr>
                <w:lang w:val="ru-RU"/>
              </w:rPr>
              <w:br/>
            </w:r>
            <w:r w:rsidRPr="000F7A36">
              <w:rPr>
                <w:rFonts w:ascii="Times New Roman" w:eastAsia="Times New Roman" w:hAnsi="Times New Roman"/>
                <w:color w:val="000000"/>
                <w:w w:val="97"/>
                <w:sz w:val="16"/>
                <w:lang w:val="ru-RU"/>
              </w:rPr>
              <w:t xml:space="preserve">поступки; </w:t>
            </w:r>
            <w:r w:rsidRPr="000F7A36">
              <w:rPr>
                <w:lang w:val="ru-RU"/>
              </w:rPr>
              <w:br/>
            </w:r>
            <w:r w:rsidRPr="000F7A36">
              <w:rPr>
                <w:rFonts w:ascii="Times New Roman" w:eastAsia="Times New Roman" w:hAnsi="Times New Roman"/>
                <w:color w:val="000000"/>
                <w:w w:val="97"/>
                <w:sz w:val="16"/>
                <w:lang w:val="ru-RU"/>
              </w:rPr>
              <w:t xml:space="preserve">Определять особенности языка и композиции </w:t>
            </w:r>
            <w:r w:rsidRPr="000F7A36">
              <w:rPr>
                <w:lang w:val="ru-RU"/>
              </w:rPr>
              <w:br/>
            </w:r>
            <w:r w:rsidRPr="000F7A36">
              <w:rPr>
                <w:rFonts w:ascii="Times New Roman" w:eastAsia="Times New Roman" w:hAnsi="Times New Roman"/>
                <w:color w:val="000000"/>
                <w:w w:val="97"/>
                <w:sz w:val="16"/>
                <w:lang w:val="ru-RU"/>
              </w:rPr>
              <w:t>народных сказок разных народов (зачин, концовка, постоянные эпитеты, устойчивые выражения и др.);</w:t>
            </w:r>
            <w:proofErr w:type="gramEnd"/>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2.4.</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b/>
                <w:color w:val="000000"/>
                <w:w w:val="97"/>
                <w:sz w:val="16"/>
              </w:rPr>
              <w:t>Внеклассное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чтение</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74"/>
            </w:pPr>
            <w:proofErr w:type="spellStart"/>
            <w:r>
              <w:rPr>
                <w:rFonts w:ascii="Times New Roman" w:eastAsia="Times New Roman" w:hAnsi="Times New Roman"/>
                <w:color w:val="000000"/>
                <w:w w:val="97"/>
                <w:sz w:val="16"/>
              </w:rPr>
              <w:t>инсценировать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любимую</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сказку</w:t>
            </w:r>
            <w:proofErr w:type="spellEnd"/>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348"/>
        </w:trPr>
        <w:tc>
          <w:tcPr>
            <w:tcW w:w="504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9</w:t>
            </w:r>
          </w:p>
        </w:tc>
        <w:tc>
          <w:tcPr>
            <w:tcW w:w="993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r w:rsidR="00822E15" w:rsidRPr="00F2384D">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color w:val="000000"/>
                <w:w w:val="97"/>
                <w:sz w:val="16"/>
                <w:lang w:val="ru-RU"/>
              </w:rPr>
              <w:t>Раздел 3.</w:t>
            </w:r>
            <w:r w:rsidRPr="000F7A36">
              <w:rPr>
                <w:rFonts w:ascii="Times New Roman" w:eastAsia="Times New Roman" w:hAnsi="Times New Roman"/>
                <w:b/>
                <w:color w:val="000000"/>
                <w:w w:val="97"/>
                <w:sz w:val="16"/>
                <w:lang w:val="ru-RU"/>
              </w:rPr>
              <w:t xml:space="preserve"> Литература первой половины </w:t>
            </w:r>
            <w:r>
              <w:rPr>
                <w:rFonts w:ascii="Times New Roman" w:eastAsia="Times New Roman" w:hAnsi="Times New Roman"/>
                <w:b/>
                <w:color w:val="000000"/>
                <w:w w:val="97"/>
                <w:sz w:val="16"/>
              </w:rPr>
              <w:t>XIX</w:t>
            </w:r>
            <w:r w:rsidRPr="000F7A36">
              <w:rPr>
                <w:rFonts w:ascii="Times New Roman" w:eastAsia="Times New Roman" w:hAnsi="Times New Roman"/>
                <w:b/>
                <w:color w:val="000000"/>
                <w:w w:val="97"/>
                <w:sz w:val="16"/>
                <w:lang w:val="ru-RU"/>
              </w:rPr>
              <w:t xml:space="preserve"> века</w:t>
            </w:r>
          </w:p>
        </w:tc>
      </w:tr>
    </w:tbl>
    <w:p w:rsidR="00822E15" w:rsidRPr="000F7A36" w:rsidRDefault="00822E15">
      <w:pPr>
        <w:autoSpaceDE w:val="0"/>
        <w:autoSpaceDN w:val="0"/>
        <w:spacing w:after="0" w:line="14" w:lineRule="exact"/>
        <w:rPr>
          <w:lang w:val="ru-RU"/>
        </w:rPr>
      </w:pPr>
    </w:p>
    <w:p w:rsidR="00822E15" w:rsidRPr="000F7A36" w:rsidRDefault="00822E15">
      <w:pPr>
        <w:rPr>
          <w:lang w:val="ru-RU"/>
        </w:rPr>
        <w:sectPr w:rsidR="00822E15" w:rsidRPr="000F7A36" w:rsidSect="004A2C0A">
          <w:pgSz w:w="16840" w:h="11900" w:orient="landscape"/>
          <w:pgMar w:top="280" w:right="666" w:bottom="282" w:left="640" w:header="720" w:footer="720" w:gutter="0"/>
          <w:cols w:space="720" w:equalWidth="0">
            <w:col w:w="15894" w:space="0"/>
          </w:cols>
          <w:docGrid w:linePitch="360"/>
        </w:sectPr>
      </w:pPr>
    </w:p>
    <w:p w:rsidR="00822E15" w:rsidRPr="000F7A36" w:rsidRDefault="00822E15">
      <w:pPr>
        <w:autoSpaceDE w:val="0"/>
        <w:autoSpaceDN w:val="0"/>
        <w:spacing w:after="0" w:line="110" w:lineRule="exact"/>
        <w:rPr>
          <w:lang w:val="ru-RU"/>
        </w:rPr>
      </w:pPr>
    </w:p>
    <w:tbl>
      <w:tblPr>
        <w:tblW w:w="0" w:type="auto"/>
        <w:tblInd w:w="6" w:type="dxa"/>
        <w:tblLayout w:type="fixed"/>
        <w:tblLook w:val="04A0" w:firstRow="1" w:lastRow="0" w:firstColumn="1" w:lastColumn="0" w:noHBand="0" w:noVBand="1"/>
      </w:tblPr>
      <w:tblGrid>
        <w:gridCol w:w="15502"/>
      </w:tblGrid>
      <w:tr w:rsidR="00822E15" w:rsidRPr="00F2384D">
        <w:trPr>
          <w:trHeight w:hRule="exact" w:val="348"/>
        </w:trPr>
        <w:tc>
          <w:tcPr>
            <w:tcW w:w="15502"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822E15">
            <w:pPr>
              <w:rPr>
                <w:lang w:val="ru-RU"/>
              </w:rPr>
            </w:pPr>
          </w:p>
        </w:tc>
      </w:tr>
    </w:tbl>
    <w:p w:rsidR="00822E15" w:rsidRPr="000F7A36" w:rsidRDefault="00822E15">
      <w:pPr>
        <w:autoSpaceDE w:val="0"/>
        <w:autoSpaceDN w:val="0"/>
        <w:spacing w:after="0" w:line="336" w:lineRule="exact"/>
        <w:rPr>
          <w:lang w:val="ru-RU"/>
        </w:rPr>
      </w:pPr>
    </w:p>
    <w:tbl>
      <w:tblPr>
        <w:tblW w:w="0" w:type="auto"/>
        <w:tblInd w:w="6" w:type="dxa"/>
        <w:tblLayout w:type="fixed"/>
        <w:tblLook w:val="04A0" w:firstRow="1" w:lastRow="0" w:firstColumn="1" w:lastColumn="0" w:noHBand="0" w:noVBand="1"/>
      </w:tblPr>
      <w:tblGrid>
        <w:gridCol w:w="396"/>
        <w:gridCol w:w="4648"/>
        <w:gridCol w:w="528"/>
        <w:gridCol w:w="1104"/>
        <w:gridCol w:w="1140"/>
        <w:gridCol w:w="804"/>
        <w:gridCol w:w="3856"/>
        <w:gridCol w:w="1020"/>
        <w:gridCol w:w="2006"/>
      </w:tblGrid>
      <w:tr w:rsidR="00822E15">
        <w:trPr>
          <w:trHeight w:hRule="exact" w:val="207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3.1.</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47" w:lineRule="auto"/>
              <w:ind w:left="72" w:right="288"/>
              <w:rPr>
                <w:lang w:val="ru-RU"/>
              </w:rPr>
            </w:pPr>
            <w:r w:rsidRPr="000F7A36">
              <w:rPr>
                <w:rFonts w:ascii="Times New Roman" w:eastAsia="Times New Roman" w:hAnsi="Times New Roman"/>
                <w:b/>
                <w:color w:val="000000"/>
                <w:w w:val="97"/>
                <w:sz w:val="16"/>
                <w:lang w:val="ru-RU"/>
              </w:rPr>
              <w:t xml:space="preserve">И. А. Крылов. Басни (три по выбору). «Волк на </w:t>
            </w:r>
            <w:proofErr w:type="spellStart"/>
            <w:r w:rsidRPr="000F7A36">
              <w:rPr>
                <w:rFonts w:ascii="Times New Roman" w:eastAsia="Times New Roman" w:hAnsi="Times New Roman"/>
                <w:b/>
                <w:color w:val="000000"/>
                <w:w w:val="97"/>
                <w:sz w:val="16"/>
                <w:lang w:val="ru-RU"/>
              </w:rPr>
              <w:t>псарне»</w:t>
            </w:r>
            <w:proofErr w:type="gramStart"/>
            <w:r w:rsidRPr="000F7A36">
              <w:rPr>
                <w:rFonts w:ascii="Times New Roman" w:eastAsia="Times New Roman" w:hAnsi="Times New Roman"/>
                <w:b/>
                <w:color w:val="000000"/>
                <w:w w:val="97"/>
                <w:sz w:val="16"/>
                <w:lang w:val="ru-RU"/>
              </w:rPr>
              <w:t>,«</w:t>
            </w:r>
            <w:proofErr w:type="gramEnd"/>
            <w:r w:rsidRPr="000F7A36">
              <w:rPr>
                <w:rFonts w:ascii="Times New Roman" w:eastAsia="Times New Roman" w:hAnsi="Times New Roman"/>
                <w:b/>
                <w:color w:val="000000"/>
                <w:w w:val="97"/>
                <w:sz w:val="16"/>
                <w:lang w:val="ru-RU"/>
              </w:rPr>
              <w:t>Листы</w:t>
            </w:r>
            <w:proofErr w:type="spellEnd"/>
            <w:r w:rsidRPr="000F7A36">
              <w:rPr>
                <w:rFonts w:ascii="Times New Roman" w:eastAsia="Times New Roman" w:hAnsi="Times New Roman"/>
                <w:b/>
                <w:color w:val="000000"/>
                <w:w w:val="97"/>
                <w:sz w:val="16"/>
                <w:lang w:val="ru-RU"/>
              </w:rPr>
              <w:t xml:space="preserve"> и Корни», «Свинья под Дубом», «Квартет», «Осёл и Соловей», «Ворона и Лисица»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ight="144"/>
              <w:rPr>
                <w:lang w:val="ru-RU"/>
              </w:rPr>
            </w:pPr>
            <w:r w:rsidRPr="000F7A36">
              <w:rPr>
                <w:rFonts w:ascii="Times New Roman" w:eastAsia="Times New Roman" w:hAnsi="Times New Roman"/>
                <w:color w:val="000000"/>
                <w:w w:val="97"/>
                <w:sz w:val="16"/>
                <w:lang w:val="ru-RU"/>
              </w:rPr>
              <w:t xml:space="preserve">Выразительно читать басню, в том числе по ролям; Определять и формулировать тему и основную мысль прочитанной басни; </w:t>
            </w:r>
            <w:r w:rsidRPr="000F7A36">
              <w:rPr>
                <w:lang w:val="ru-RU"/>
              </w:rPr>
              <w:br/>
            </w:r>
            <w:r w:rsidRPr="000F7A36">
              <w:rPr>
                <w:rFonts w:ascii="Times New Roman" w:eastAsia="Times New Roman" w:hAnsi="Times New Roman"/>
                <w:color w:val="000000"/>
                <w:w w:val="97"/>
                <w:sz w:val="16"/>
                <w:lang w:val="ru-RU"/>
              </w:rPr>
              <w:t xml:space="preserve">Находить значение незнакомого слова в словаре; Инсценировать басню; </w:t>
            </w:r>
            <w:r w:rsidRPr="000F7A36">
              <w:rPr>
                <w:lang w:val="ru-RU"/>
              </w:rPr>
              <w:br/>
            </w:r>
            <w:r w:rsidRPr="000F7A36">
              <w:rPr>
                <w:rFonts w:ascii="Times New Roman" w:eastAsia="Times New Roman" w:hAnsi="Times New Roman"/>
                <w:color w:val="000000"/>
                <w:w w:val="97"/>
                <w:sz w:val="16"/>
                <w:lang w:val="ru-RU"/>
              </w:rPr>
              <w:t xml:space="preserve">Определять художественные особенности басенного жанра; </w:t>
            </w:r>
            <w:r w:rsidRPr="000F7A36">
              <w:rPr>
                <w:lang w:val="ru-RU"/>
              </w:rPr>
              <w:br/>
            </w:r>
            <w:r w:rsidRPr="000F7A36">
              <w:rPr>
                <w:rFonts w:ascii="Times New Roman" w:eastAsia="Times New Roman" w:hAnsi="Times New Roman"/>
                <w:color w:val="000000"/>
                <w:w w:val="97"/>
                <w:sz w:val="16"/>
                <w:lang w:val="ru-RU"/>
              </w:rPr>
              <w:t xml:space="preserve">Иметь первоначальное представление об аллегории и морали; </w:t>
            </w:r>
            <w:r w:rsidRPr="000F7A36">
              <w:rPr>
                <w:lang w:val="ru-RU"/>
              </w:rPr>
              <w:br/>
            </w:r>
            <w:r w:rsidRPr="000F7A36">
              <w:rPr>
                <w:rFonts w:ascii="Times New Roman" w:eastAsia="Times New Roman" w:hAnsi="Times New Roman"/>
                <w:color w:val="000000"/>
                <w:w w:val="97"/>
                <w:sz w:val="16"/>
                <w:lang w:val="ru-RU"/>
              </w:rPr>
              <w:t>Читать басню наизусть (по выбору обучающегося);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3.2.</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речи</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45" w:lineRule="auto"/>
              <w:ind w:left="74" w:right="144"/>
              <w:rPr>
                <w:lang w:val="ru-RU"/>
              </w:rPr>
            </w:pPr>
            <w:r w:rsidRPr="000F7A36">
              <w:rPr>
                <w:rFonts w:ascii="Times New Roman" w:eastAsia="Times New Roman" w:hAnsi="Times New Roman"/>
                <w:color w:val="000000"/>
                <w:w w:val="97"/>
                <w:sz w:val="16"/>
                <w:lang w:val="ru-RU"/>
              </w:rPr>
              <w:t>определять художественные особенности басенного жанра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381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3.3.</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50" w:lineRule="auto"/>
              <w:ind w:left="72" w:right="144"/>
            </w:pPr>
            <w:r w:rsidRPr="000F7A36">
              <w:rPr>
                <w:rFonts w:ascii="Times New Roman" w:eastAsia="Times New Roman" w:hAnsi="Times New Roman"/>
                <w:b/>
                <w:color w:val="000000"/>
                <w:w w:val="97"/>
                <w:sz w:val="16"/>
                <w:lang w:val="ru-RU"/>
              </w:rPr>
              <w:t xml:space="preserve">А. С. Пушкин. Стихотворения (не менее трёх). «Зимнее </w:t>
            </w:r>
            <w:proofErr w:type="spellStart"/>
            <w:r w:rsidRPr="000F7A36">
              <w:rPr>
                <w:rFonts w:ascii="Times New Roman" w:eastAsia="Times New Roman" w:hAnsi="Times New Roman"/>
                <w:b/>
                <w:color w:val="000000"/>
                <w:w w:val="97"/>
                <w:sz w:val="16"/>
                <w:lang w:val="ru-RU"/>
              </w:rPr>
              <w:t>утро»</w:t>
            </w:r>
            <w:proofErr w:type="gramStart"/>
            <w:r w:rsidRPr="000F7A36">
              <w:rPr>
                <w:rFonts w:ascii="Times New Roman" w:eastAsia="Times New Roman" w:hAnsi="Times New Roman"/>
                <w:b/>
                <w:color w:val="000000"/>
                <w:w w:val="97"/>
                <w:sz w:val="16"/>
                <w:lang w:val="ru-RU"/>
              </w:rPr>
              <w:t>,«</w:t>
            </w:r>
            <w:proofErr w:type="gramEnd"/>
            <w:r w:rsidRPr="000F7A36">
              <w:rPr>
                <w:rFonts w:ascii="Times New Roman" w:eastAsia="Times New Roman" w:hAnsi="Times New Roman"/>
                <w:b/>
                <w:color w:val="000000"/>
                <w:w w:val="97"/>
                <w:sz w:val="16"/>
                <w:lang w:val="ru-RU"/>
              </w:rPr>
              <w:t>Зимний</w:t>
            </w:r>
            <w:proofErr w:type="spellEnd"/>
            <w:r w:rsidRPr="000F7A36">
              <w:rPr>
                <w:rFonts w:ascii="Times New Roman" w:eastAsia="Times New Roman" w:hAnsi="Times New Roman"/>
                <w:b/>
                <w:color w:val="000000"/>
                <w:w w:val="97"/>
                <w:sz w:val="16"/>
                <w:lang w:val="ru-RU"/>
              </w:rPr>
              <w:t xml:space="preserve"> вечер», «Няне» и др. </w:t>
            </w:r>
            <w:r>
              <w:rPr>
                <w:rFonts w:ascii="Times New Roman" w:eastAsia="Times New Roman" w:hAnsi="Times New Roman"/>
                <w:b/>
                <w:color w:val="000000"/>
                <w:w w:val="97"/>
                <w:sz w:val="16"/>
              </w:rPr>
              <w:t>«</w:t>
            </w:r>
            <w:proofErr w:type="spellStart"/>
            <w:r>
              <w:rPr>
                <w:rFonts w:ascii="Times New Roman" w:eastAsia="Times New Roman" w:hAnsi="Times New Roman"/>
                <w:b/>
                <w:color w:val="000000"/>
                <w:w w:val="97"/>
                <w:sz w:val="16"/>
              </w:rPr>
              <w:t>Сказка</w:t>
            </w:r>
            <w:proofErr w:type="spellEnd"/>
            <w:r>
              <w:rPr>
                <w:rFonts w:ascii="Times New Roman" w:eastAsia="Times New Roman" w:hAnsi="Times New Roman"/>
                <w:b/>
                <w:color w:val="000000"/>
                <w:w w:val="97"/>
                <w:sz w:val="16"/>
              </w:rPr>
              <w:t xml:space="preserve"> о </w:t>
            </w:r>
            <w:proofErr w:type="spellStart"/>
            <w:r>
              <w:rPr>
                <w:rFonts w:ascii="Times New Roman" w:eastAsia="Times New Roman" w:hAnsi="Times New Roman"/>
                <w:b/>
                <w:color w:val="000000"/>
                <w:w w:val="97"/>
                <w:sz w:val="16"/>
              </w:rPr>
              <w:t>мёртвой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царевне</w:t>
            </w:r>
            <w:proofErr w:type="spellEnd"/>
            <w:r>
              <w:rPr>
                <w:rFonts w:ascii="Times New Roman" w:eastAsia="Times New Roman" w:hAnsi="Times New Roman"/>
                <w:b/>
                <w:color w:val="000000"/>
                <w:w w:val="97"/>
                <w:sz w:val="16"/>
              </w:rPr>
              <w:t xml:space="preserve"> и о </w:t>
            </w:r>
            <w:proofErr w:type="spellStart"/>
            <w:r>
              <w:rPr>
                <w:rFonts w:ascii="Times New Roman" w:eastAsia="Times New Roman" w:hAnsi="Times New Roman"/>
                <w:b/>
                <w:color w:val="000000"/>
                <w:w w:val="97"/>
                <w:sz w:val="16"/>
              </w:rPr>
              <w:t>семи</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богатырях</w:t>
            </w:r>
            <w:proofErr w:type="spellEnd"/>
            <w:r>
              <w:rPr>
                <w:rFonts w:ascii="Times New Roman" w:eastAsia="Times New Roman" w:hAnsi="Times New Roman"/>
                <w:b/>
                <w:color w:val="000000"/>
                <w:w w:val="97"/>
                <w:sz w:val="16"/>
              </w:rPr>
              <w:t xml:space="preserve">» </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7" w:lineRule="auto"/>
              <w:ind w:left="74"/>
              <w:rPr>
                <w:lang w:val="ru-RU"/>
              </w:rPr>
            </w:pPr>
            <w:proofErr w:type="gramStart"/>
            <w:r w:rsidRPr="000F7A36">
              <w:rPr>
                <w:rFonts w:ascii="Times New Roman" w:eastAsia="Times New Roman" w:hAnsi="Times New Roman"/>
                <w:color w:val="000000"/>
                <w:w w:val="97"/>
                <w:sz w:val="16"/>
                <w:lang w:val="ru-RU"/>
              </w:rPr>
              <w:t xml:space="preserve">Выразительно читать стихотворения; </w:t>
            </w:r>
            <w:r w:rsidRPr="000F7A36">
              <w:rPr>
                <w:lang w:val="ru-RU"/>
              </w:rPr>
              <w:br/>
            </w:r>
            <w:r w:rsidRPr="000F7A36">
              <w:rPr>
                <w:rFonts w:ascii="Times New Roman" w:eastAsia="Times New Roman" w:hAnsi="Times New Roman"/>
                <w:color w:val="000000"/>
                <w:w w:val="97"/>
                <w:sz w:val="16"/>
                <w:lang w:val="ru-RU"/>
              </w:rPr>
              <w:t xml:space="preserve">Отличать поэтический текст от прозаического, </w:t>
            </w:r>
            <w:r w:rsidRPr="000F7A36">
              <w:rPr>
                <w:lang w:val="ru-RU"/>
              </w:rPr>
              <w:br/>
            </w:r>
            <w:r w:rsidRPr="000F7A36">
              <w:rPr>
                <w:rFonts w:ascii="Times New Roman" w:eastAsia="Times New Roman" w:hAnsi="Times New Roman"/>
                <w:color w:val="000000"/>
                <w:w w:val="97"/>
                <w:sz w:val="16"/>
                <w:lang w:val="ru-RU"/>
              </w:rPr>
              <w:t xml:space="preserve">аргументировать свой ответ; </w:t>
            </w:r>
            <w:r w:rsidRPr="000F7A36">
              <w:rPr>
                <w:lang w:val="ru-RU"/>
              </w:rPr>
              <w:br/>
            </w:r>
            <w:r w:rsidRPr="000F7A36">
              <w:rPr>
                <w:rFonts w:ascii="Times New Roman" w:eastAsia="Times New Roman" w:hAnsi="Times New Roman"/>
                <w:color w:val="000000"/>
                <w:w w:val="97"/>
                <w:sz w:val="16"/>
                <w:lang w:val="ru-RU"/>
              </w:rPr>
              <w:t xml:space="preserve">Определять тематическое единство подобранных </w:t>
            </w:r>
            <w:r w:rsidRPr="000F7A36">
              <w:rPr>
                <w:lang w:val="ru-RU"/>
              </w:rPr>
              <w:br/>
            </w:r>
            <w:r w:rsidRPr="000F7A36">
              <w:rPr>
                <w:rFonts w:ascii="Times New Roman" w:eastAsia="Times New Roman" w:hAnsi="Times New Roman"/>
                <w:color w:val="000000"/>
                <w:w w:val="97"/>
                <w:sz w:val="16"/>
                <w:lang w:val="ru-RU"/>
              </w:rPr>
              <w:t xml:space="preserve">произведений; </w:t>
            </w:r>
            <w:r w:rsidRPr="000F7A36">
              <w:rPr>
                <w:lang w:val="ru-RU"/>
              </w:rPr>
              <w:br/>
            </w:r>
            <w:r w:rsidRPr="000F7A36">
              <w:rPr>
                <w:rFonts w:ascii="Times New Roman" w:eastAsia="Times New Roman" w:hAnsi="Times New Roman"/>
                <w:color w:val="000000"/>
                <w:w w:val="97"/>
                <w:sz w:val="16"/>
                <w:lang w:val="ru-RU"/>
              </w:rPr>
              <w:t xml:space="preserve">Выявлять средства художественной изобразительности в лирических произведениях (эпитет, метафору, </w:t>
            </w:r>
            <w:r w:rsidRPr="000F7A36">
              <w:rPr>
                <w:lang w:val="ru-RU"/>
              </w:rPr>
              <w:br/>
            </w:r>
            <w:r w:rsidRPr="000F7A36">
              <w:rPr>
                <w:rFonts w:ascii="Times New Roman" w:eastAsia="Times New Roman" w:hAnsi="Times New Roman"/>
                <w:color w:val="000000"/>
                <w:w w:val="97"/>
                <w:sz w:val="16"/>
                <w:lang w:val="ru-RU"/>
              </w:rPr>
              <w:t xml:space="preserve">олицетворение, сравнение); </w:t>
            </w:r>
            <w:r w:rsidRPr="000F7A36">
              <w:rPr>
                <w:lang w:val="ru-RU"/>
              </w:rPr>
              <w:br/>
            </w:r>
            <w:r w:rsidRPr="000F7A36">
              <w:rPr>
                <w:rFonts w:ascii="Times New Roman" w:eastAsia="Times New Roman" w:hAnsi="Times New Roman"/>
                <w:color w:val="000000"/>
                <w:w w:val="97"/>
                <w:sz w:val="16"/>
                <w:lang w:val="ru-RU"/>
              </w:rPr>
              <w:t xml:space="preserve">Выполнять письменные работы по первоначальному анализу стихотворения; </w:t>
            </w:r>
            <w:r w:rsidRPr="000F7A36">
              <w:rPr>
                <w:lang w:val="ru-RU"/>
              </w:rPr>
              <w:br/>
            </w:r>
            <w:r w:rsidRPr="000F7A36">
              <w:rPr>
                <w:rFonts w:ascii="Times New Roman" w:eastAsia="Times New Roman" w:hAnsi="Times New Roman"/>
                <w:color w:val="000000"/>
                <w:w w:val="97"/>
                <w:sz w:val="16"/>
                <w:lang w:val="ru-RU"/>
              </w:rPr>
              <w:t xml:space="preserve">Заучивать стихотворения наизусть; </w:t>
            </w:r>
            <w:r w:rsidRPr="000F7A36">
              <w:rPr>
                <w:lang w:val="ru-RU"/>
              </w:rPr>
              <w:br/>
            </w:r>
            <w:r w:rsidRPr="000F7A36">
              <w:rPr>
                <w:rFonts w:ascii="Times New Roman" w:eastAsia="Times New Roman" w:hAnsi="Times New Roman"/>
                <w:color w:val="000000"/>
                <w:w w:val="97"/>
                <w:sz w:val="16"/>
                <w:lang w:val="ru-RU"/>
              </w:rPr>
              <w:t xml:space="preserve">Выразительно читать сказку, отвечать на вопросы по содержанию; </w:t>
            </w:r>
            <w:r w:rsidRPr="000F7A36">
              <w:rPr>
                <w:lang w:val="ru-RU"/>
              </w:rPr>
              <w:br/>
            </w:r>
            <w:r w:rsidRPr="000F7A36">
              <w:rPr>
                <w:rFonts w:ascii="Times New Roman" w:eastAsia="Times New Roman" w:hAnsi="Times New Roman"/>
                <w:color w:val="000000"/>
                <w:w w:val="97"/>
                <w:sz w:val="16"/>
                <w:lang w:val="ru-RU"/>
              </w:rPr>
              <w:t>Определять идейно-тематическое содержание сказки А. С. Пушкина;</w:t>
            </w:r>
            <w:proofErr w:type="gramEnd"/>
            <w:r w:rsidRPr="000F7A36">
              <w:rPr>
                <w:rFonts w:ascii="Times New Roman" w:eastAsia="Times New Roman" w:hAnsi="Times New Roman"/>
                <w:color w:val="000000"/>
                <w:w w:val="97"/>
                <w:sz w:val="16"/>
                <w:lang w:val="ru-RU"/>
              </w:rPr>
              <w:t xml:space="preserve"> </w:t>
            </w:r>
            <w:r w:rsidRPr="000F7A36">
              <w:rPr>
                <w:lang w:val="ru-RU"/>
              </w:rPr>
              <w:br/>
            </w:r>
            <w:proofErr w:type="gramStart"/>
            <w:r w:rsidRPr="000F7A36">
              <w:rPr>
                <w:rFonts w:ascii="Times New Roman" w:eastAsia="Times New Roman" w:hAnsi="Times New Roman"/>
                <w:color w:val="000000"/>
                <w:w w:val="97"/>
                <w:sz w:val="16"/>
                <w:lang w:val="ru-RU"/>
              </w:rPr>
              <w:t xml:space="preserve">Выявлять своеобразие авторской сказки и её отличие от народной; </w:t>
            </w:r>
            <w:r w:rsidRPr="000F7A36">
              <w:rPr>
                <w:lang w:val="ru-RU"/>
              </w:rPr>
              <w:br/>
            </w:r>
            <w:r w:rsidRPr="000F7A36">
              <w:rPr>
                <w:rFonts w:ascii="Times New Roman" w:eastAsia="Times New Roman" w:hAnsi="Times New Roman"/>
                <w:color w:val="000000"/>
                <w:w w:val="97"/>
                <w:sz w:val="16"/>
                <w:lang w:val="ru-RU"/>
              </w:rPr>
              <w:t>Выделять ключевые эпизоды в тексте произведения; Сопоставлять сказку с другими видами искусства;</w:t>
            </w:r>
            <w:proofErr w:type="gramEnd"/>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244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3.4.</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6" w:after="0" w:line="233" w:lineRule="auto"/>
              <w:ind w:left="72"/>
              <w:rPr>
                <w:lang w:val="ru-RU"/>
              </w:rPr>
            </w:pPr>
            <w:r w:rsidRPr="000F7A36">
              <w:rPr>
                <w:rFonts w:ascii="Times New Roman" w:eastAsia="Times New Roman" w:hAnsi="Times New Roman"/>
                <w:b/>
                <w:color w:val="000000"/>
                <w:w w:val="97"/>
                <w:sz w:val="16"/>
                <w:lang w:val="ru-RU"/>
              </w:rPr>
              <w:t>М. Ю. Лермонтов. Стихотворение «Бородино»</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4" w:lineRule="auto"/>
              <w:ind w:left="74" w:right="288"/>
              <w:rPr>
                <w:lang w:val="ru-RU"/>
              </w:rPr>
            </w:pPr>
            <w:r w:rsidRPr="000F7A36">
              <w:rPr>
                <w:rFonts w:ascii="Times New Roman" w:eastAsia="Times New Roman" w:hAnsi="Times New Roman"/>
                <w:color w:val="000000"/>
                <w:w w:val="97"/>
                <w:sz w:val="16"/>
                <w:lang w:val="ru-RU"/>
              </w:rPr>
              <w:t xml:space="preserve">Выразительно читать стихотворение; </w:t>
            </w:r>
            <w:r w:rsidRPr="000F7A36">
              <w:rPr>
                <w:lang w:val="ru-RU"/>
              </w:rPr>
              <w:br/>
            </w:r>
            <w:r w:rsidRPr="000F7A36">
              <w:rPr>
                <w:rFonts w:ascii="Times New Roman" w:eastAsia="Times New Roman" w:hAnsi="Times New Roman"/>
                <w:color w:val="000000"/>
                <w:w w:val="97"/>
                <w:sz w:val="16"/>
                <w:lang w:val="ru-RU"/>
              </w:rPr>
              <w:t xml:space="preserve">Отвечать на вопросы по прочитанному тексту, </w:t>
            </w:r>
            <w:r w:rsidRPr="000F7A36">
              <w:rPr>
                <w:lang w:val="ru-RU"/>
              </w:rPr>
              <w:br/>
            </w:r>
            <w:r w:rsidRPr="000F7A36">
              <w:rPr>
                <w:rFonts w:ascii="Times New Roman" w:eastAsia="Times New Roman" w:hAnsi="Times New Roman"/>
                <w:color w:val="000000"/>
                <w:w w:val="97"/>
                <w:sz w:val="16"/>
                <w:lang w:val="ru-RU"/>
              </w:rPr>
              <w:t xml:space="preserve">задавать вопросы с целью понимания содержания стихотворения; </w:t>
            </w:r>
            <w:r w:rsidRPr="000F7A36">
              <w:rPr>
                <w:lang w:val="ru-RU"/>
              </w:rPr>
              <w:br/>
            </w:r>
            <w:r w:rsidRPr="000F7A36">
              <w:rPr>
                <w:rFonts w:ascii="Times New Roman" w:eastAsia="Times New Roman" w:hAnsi="Times New Roman"/>
                <w:color w:val="000000"/>
                <w:w w:val="97"/>
                <w:sz w:val="16"/>
                <w:lang w:val="ru-RU"/>
              </w:rPr>
              <w:t>Определять его историческую основу, идейн</w:t>
            </w:r>
            <w:proofErr w:type="gramStart"/>
            <w:r w:rsidRPr="000F7A36">
              <w:rPr>
                <w:rFonts w:ascii="Times New Roman" w:eastAsia="Times New Roman" w:hAnsi="Times New Roman"/>
                <w:color w:val="000000"/>
                <w:w w:val="97"/>
                <w:sz w:val="16"/>
                <w:lang w:val="ru-RU"/>
              </w:rPr>
              <w:t>о-</w:t>
            </w:r>
            <w:proofErr w:type="gramEnd"/>
            <w:r w:rsidRPr="000F7A36">
              <w:rPr>
                <w:lang w:val="ru-RU"/>
              </w:rPr>
              <w:br/>
            </w:r>
            <w:r w:rsidRPr="000F7A36">
              <w:rPr>
                <w:rFonts w:ascii="Times New Roman" w:eastAsia="Times New Roman" w:hAnsi="Times New Roman"/>
                <w:color w:val="000000"/>
                <w:w w:val="97"/>
                <w:sz w:val="16"/>
                <w:lang w:val="ru-RU"/>
              </w:rPr>
              <w:t xml:space="preserve">тематическое содержание; </w:t>
            </w:r>
            <w:r w:rsidRPr="000F7A36">
              <w:rPr>
                <w:lang w:val="ru-RU"/>
              </w:rPr>
              <w:br/>
            </w:r>
            <w:r w:rsidRPr="000F7A36">
              <w:rPr>
                <w:rFonts w:ascii="Times New Roman" w:eastAsia="Times New Roman" w:hAnsi="Times New Roman"/>
                <w:color w:val="000000"/>
                <w:w w:val="97"/>
                <w:sz w:val="16"/>
                <w:lang w:val="ru-RU"/>
              </w:rPr>
              <w:t xml:space="preserve">Определять позицию автора; </w:t>
            </w:r>
            <w:r w:rsidRPr="000F7A36">
              <w:rPr>
                <w:lang w:val="ru-RU"/>
              </w:rPr>
              <w:br/>
            </w:r>
            <w:r w:rsidRPr="000F7A36">
              <w:rPr>
                <w:rFonts w:ascii="Times New Roman" w:eastAsia="Times New Roman" w:hAnsi="Times New Roman"/>
                <w:color w:val="000000"/>
                <w:w w:val="97"/>
                <w:sz w:val="16"/>
                <w:lang w:val="ru-RU"/>
              </w:rPr>
              <w:t xml:space="preserve">Выявлять жанровые признаки и средства </w:t>
            </w:r>
            <w:r w:rsidRPr="000F7A36">
              <w:rPr>
                <w:lang w:val="ru-RU"/>
              </w:rPr>
              <w:br/>
            </w:r>
            <w:r w:rsidRPr="000F7A36">
              <w:rPr>
                <w:rFonts w:ascii="Times New Roman" w:eastAsia="Times New Roman" w:hAnsi="Times New Roman"/>
                <w:color w:val="000000"/>
                <w:w w:val="97"/>
                <w:sz w:val="16"/>
                <w:lang w:val="ru-RU"/>
              </w:rPr>
              <w:t xml:space="preserve">художественной изобразительности в произведении (эпитет, олицетворение, сравнение, метафора); </w:t>
            </w:r>
            <w:r w:rsidRPr="000F7A36">
              <w:rPr>
                <w:lang w:val="ru-RU"/>
              </w:rPr>
              <w:br/>
            </w:r>
            <w:r w:rsidRPr="000F7A36">
              <w:rPr>
                <w:rFonts w:ascii="Times New Roman" w:eastAsia="Times New Roman" w:hAnsi="Times New Roman"/>
                <w:color w:val="000000"/>
                <w:w w:val="97"/>
                <w:sz w:val="16"/>
                <w:lang w:val="ru-RU"/>
              </w:rPr>
              <w:t xml:space="preserve">Заучивать стихотворение наизусть; </w:t>
            </w:r>
            <w:r w:rsidRPr="000F7A36">
              <w:rPr>
                <w:lang w:val="ru-RU"/>
              </w:rPr>
              <w:br/>
            </w:r>
            <w:r w:rsidRPr="000F7A36">
              <w:rPr>
                <w:rFonts w:ascii="Times New Roman" w:eastAsia="Times New Roman" w:hAnsi="Times New Roman"/>
                <w:color w:val="000000"/>
                <w:w w:val="97"/>
                <w:sz w:val="16"/>
                <w:lang w:val="ru-RU"/>
              </w:rPr>
              <w:t>Писать мини-сочинение;</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bl>
    <w:p w:rsidR="00822E15" w:rsidRDefault="00822E15">
      <w:pPr>
        <w:autoSpaceDE w:val="0"/>
        <w:autoSpaceDN w:val="0"/>
        <w:spacing w:after="0" w:line="14" w:lineRule="exact"/>
      </w:pPr>
    </w:p>
    <w:p w:rsidR="00822E15" w:rsidRDefault="00822E15">
      <w:pPr>
        <w:autoSpaceDE w:val="0"/>
        <w:autoSpaceDN w:val="0"/>
        <w:spacing w:after="0" w:line="14" w:lineRule="exact"/>
      </w:pPr>
    </w:p>
    <w:p w:rsidR="00822E15" w:rsidRDefault="00822E15">
      <w:pPr>
        <w:sectPr w:rsidR="00822E15" w:rsidSect="004A2C0A">
          <w:pgSz w:w="16840" w:h="11900" w:orient="landscape"/>
          <w:pgMar w:top="1036" w:right="666" w:bottom="112" w:left="640" w:header="720" w:footer="720" w:gutter="0"/>
          <w:cols w:space="720" w:equalWidth="0">
            <w:col w:w="15138"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4648"/>
        <w:gridCol w:w="528"/>
        <w:gridCol w:w="1104"/>
        <w:gridCol w:w="1140"/>
        <w:gridCol w:w="804"/>
        <w:gridCol w:w="3856"/>
        <w:gridCol w:w="1020"/>
        <w:gridCol w:w="2006"/>
      </w:tblGrid>
      <w:tr w:rsidR="00822E15">
        <w:trPr>
          <w:trHeight w:hRule="exact" w:val="265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3.5.</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b/>
                <w:color w:val="000000"/>
                <w:w w:val="97"/>
                <w:sz w:val="16"/>
                <w:lang w:val="ru-RU"/>
              </w:rPr>
              <w:t>Н. В. Гоголь. Повесть «Ночь перед Рождеством»</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ight="144"/>
              <w:rPr>
                <w:lang w:val="ru-RU"/>
              </w:rPr>
            </w:pPr>
            <w:r w:rsidRPr="000F7A36">
              <w:rPr>
                <w:rFonts w:ascii="Times New Roman" w:eastAsia="Times New Roman" w:hAnsi="Times New Roman"/>
                <w:color w:val="000000"/>
                <w:w w:val="97"/>
                <w:sz w:val="16"/>
                <w:lang w:val="ru-RU"/>
              </w:rPr>
              <w:t xml:space="preserve">Читать выразительно прозаический текст, отвечать на вопросы; </w:t>
            </w:r>
            <w:r w:rsidRPr="000F7A36">
              <w:rPr>
                <w:lang w:val="ru-RU"/>
              </w:rPr>
              <w:br/>
            </w:r>
            <w:r w:rsidRPr="000F7A36">
              <w:rPr>
                <w:rFonts w:ascii="Times New Roman" w:eastAsia="Times New Roman" w:hAnsi="Times New Roman"/>
                <w:color w:val="000000"/>
                <w:w w:val="97"/>
                <w:sz w:val="16"/>
                <w:lang w:val="ru-RU"/>
              </w:rPr>
              <w:t xml:space="preserve">Учиться </w:t>
            </w:r>
            <w:proofErr w:type="gramStart"/>
            <w:r w:rsidRPr="000F7A36">
              <w:rPr>
                <w:rFonts w:ascii="Times New Roman" w:eastAsia="Times New Roman" w:hAnsi="Times New Roman"/>
                <w:color w:val="000000"/>
                <w:w w:val="97"/>
                <w:sz w:val="16"/>
                <w:lang w:val="ru-RU"/>
              </w:rPr>
              <w:t>самостоятельно</w:t>
            </w:r>
            <w:proofErr w:type="gramEnd"/>
            <w:r w:rsidRPr="000F7A36">
              <w:rPr>
                <w:rFonts w:ascii="Times New Roman" w:eastAsia="Times New Roman" w:hAnsi="Times New Roman"/>
                <w:color w:val="000000"/>
                <w:w w:val="97"/>
                <w:sz w:val="16"/>
                <w:lang w:val="ru-RU"/>
              </w:rPr>
              <w:t xml:space="preserve"> формулировать вопросы; Пересказывать (кратко, подробно, выборочно) текст повести; </w:t>
            </w:r>
            <w:r w:rsidRPr="000F7A36">
              <w:rPr>
                <w:lang w:val="ru-RU"/>
              </w:rPr>
              <w:br/>
            </w:r>
            <w:r w:rsidRPr="000F7A36">
              <w:rPr>
                <w:rFonts w:ascii="Times New Roman" w:eastAsia="Times New Roman" w:hAnsi="Times New Roman"/>
                <w:color w:val="000000"/>
                <w:w w:val="97"/>
                <w:sz w:val="16"/>
                <w:lang w:val="ru-RU"/>
              </w:rPr>
              <w:t xml:space="preserve">Выделять ключевые эпизоды в тексте произведения; Составлять устный отзыв о прочитанном </w:t>
            </w:r>
            <w:r w:rsidRPr="000F7A36">
              <w:rPr>
                <w:lang w:val="ru-RU"/>
              </w:rPr>
              <w:br/>
            </w:r>
            <w:r w:rsidRPr="000F7A36">
              <w:rPr>
                <w:rFonts w:ascii="Times New Roman" w:eastAsia="Times New Roman" w:hAnsi="Times New Roman"/>
                <w:color w:val="000000"/>
                <w:w w:val="97"/>
                <w:sz w:val="16"/>
                <w:lang w:val="ru-RU"/>
              </w:rPr>
              <w:t xml:space="preserve">произведении; </w:t>
            </w:r>
            <w:r w:rsidRPr="000F7A36">
              <w:rPr>
                <w:lang w:val="ru-RU"/>
              </w:rPr>
              <w:br/>
            </w:r>
            <w:r w:rsidRPr="000F7A36">
              <w:rPr>
                <w:rFonts w:ascii="Times New Roman" w:eastAsia="Times New Roman" w:hAnsi="Times New Roman"/>
                <w:color w:val="000000"/>
                <w:w w:val="97"/>
                <w:sz w:val="16"/>
                <w:lang w:val="ru-RU"/>
              </w:rPr>
              <w:t xml:space="preserve">Определять художественные средства, создающие фантастический настрой повести, а также картины народной жизни; </w:t>
            </w:r>
            <w:r w:rsidRPr="000F7A36">
              <w:rPr>
                <w:lang w:val="ru-RU"/>
              </w:rPr>
              <w:br/>
            </w:r>
            <w:r w:rsidRPr="000F7A36">
              <w:rPr>
                <w:rFonts w:ascii="Times New Roman" w:eastAsia="Times New Roman" w:hAnsi="Times New Roman"/>
                <w:color w:val="000000"/>
                <w:w w:val="97"/>
                <w:sz w:val="16"/>
                <w:lang w:val="ru-RU"/>
              </w:rPr>
              <w:t>Определять близость повести к народным сказкам и легендам;</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3.6.</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b/>
                <w:color w:val="000000"/>
                <w:w w:val="97"/>
                <w:sz w:val="16"/>
              </w:rPr>
              <w:t>Внеклассное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чтение</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45" w:lineRule="auto"/>
              <w:ind w:left="74" w:right="720"/>
              <w:rPr>
                <w:lang w:val="ru-RU"/>
              </w:rPr>
            </w:pPr>
            <w:r w:rsidRPr="000F7A36">
              <w:rPr>
                <w:rFonts w:ascii="Times New Roman" w:eastAsia="Times New Roman" w:hAnsi="Times New Roman"/>
                <w:color w:val="000000"/>
                <w:w w:val="97"/>
                <w:sz w:val="16"/>
                <w:lang w:val="ru-RU"/>
              </w:rPr>
              <w:t>Выстраивать с помощью учителя траекторию самостоятельного чтения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348"/>
        </w:trPr>
        <w:tc>
          <w:tcPr>
            <w:tcW w:w="504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16</w:t>
            </w:r>
          </w:p>
        </w:tc>
        <w:tc>
          <w:tcPr>
            <w:tcW w:w="993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r w:rsidR="00822E15" w:rsidRPr="00F2384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color w:val="000000"/>
                <w:w w:val="97"/>
                <w:sz w:val="16"/>
                <w:lang w:val="ru-RU"/>
              </w:rPr>
              <w:t>Раздел 4.</w:t>
            </w:r>
            <w:r w:rsidRPr="000F7A36">
              <w:rPr>
                <w:rFonts w:ascii="Times New Roman" w:eastAsia="Times New Roman" w:hAnsi="Times New Roman"/>
                <w:b/>
                <w:color w:val="000000"/>
                <w:w w:val="97"/>
                <w:sz w:val="16"/>
                <w:lang w:val="ru-RU"/>
              </w:rPr>
              <w:t xml:space="preserve"> Литература второй половины </w:t>
            </w:r>
            <w:r>
              <w:rPr>
                <w:rFonts w:ascii="Times New Roman" w:eastAsia="Times New Roman" w:hAnsi="Times New Roman"/>
                <w:b/>
                <w:color w:val="000000"/>
                <w:w w:val="97"/>
                <w:sz w:val="16"/>
              </w:rPr>
              <w:t>XIX</w:t>
            </w:r>
            <w:r w:rsidRPr="000F7A36">
              <w:rPr>
                <w:rFonts w:ascii="Times New Roman" w:eastAsia="Times New Roman" w:hAnsi="Times New Roman"/>
                <w:b/>
                <w:color w:val="000000"/>
                <w:w w:val="97"/>
                <w:sz w:val="16"/>
                <w:lang w:val="ru-RU"/>
              </w:rPr>
              <w:t xml:space="preserve"> века </w:t>
            </w:r>
          </w:p>
        </w:tc>
      </w:tr>
      <w:tr w:rsidR="00822E15">
        <w:trPr>
          <w:trHeight w:hRule="exact" w:val="169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4.1.</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b/>
                <w:color w:val="000000"/>
                <w:w w:val="97"/>
                <w:sz w:val="16"/>
                <w:lang w:val="ru-RU"/>
              </w:rPr>
              <w:t>И. С. Тургенев. Рассказ «Муму»</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ight="288"/>
              <w:rPr>
                <w:lang w:val="ru-RU"/>
              </w:rPr>
            </w:pPr>
            <w:r w:rsidRPr="000F7A36">
              <w:rPr>
                <w:rFonts w:ascii="Times New Roman" w:eastAsia="Times New Roman" w:hAnsi="Times New Roman"/>
                <w:color w:val="000000"/>
                <w:w w:val="97"/>
                <w:sz w:val="16"/>
                <w:lang w:val="ru-RU"/>
              </w:rPr>
              <w:t xml:space="preserve">Выразительно читать рассказ, отвечать на вопросы, пересказывать (подробно и сжато); </w:t>
            </w:r>
            <w:r w:rsidRPr="000F7A36">
              <w:rPr>
                <w:lang w:val="ru-RU"/>
              </w:rPr>
              <w:br/>
            </w:r>
            <w:r w:rsidRPr="000F7A36">
              <w:rPr>
                <w:rFonts w:ascii="Times New Roman" w:eastAsia="Times New Roman" w:hAnsi="Times New Roman"/>
                <w:color w:val="000000"/>
                <w:w w:val="97"/>
                <w:sz w:val="16"/>
                <w:lang w:val="ru-RU"/>
              </w:rPr>
              <w:t xml:space="preserve">Выделять наиболее яркие эпизоды произведения; Составлять простой план рассказа; </w:t>
            </w:r>
            <w:r w:rsidRPr="000F7A36">
              <w:rPr>
                <w:lang w:val="ru-RU"/>
              </w:rPr>
              <w:br/>
            </w:r>
            <w:r w:rsidRPr="000F7A36">
              <w:rPr>
                <w:rFonts w:ascii="Times New Roman" w:eastAsia="Times New Roman" w:hAnsi="Times New Roman"/>
                <w:color w:val="000000"/>
                <w:w w:val="97"/>
                <w:sz w:val="16"/>
                <w:lang w:val="ru-RU"/>
              </w:rPr>
              <w:t xml:space="preserve">Определять тему, идею произведения; </w:t>
            </w:r>
            <w:r w:rsidRPr="000F7A36">
              <w:rPr>
                <w:lang w:val="ru-RU"/>
              </w:rPr>
              <w:br/>
            </w:r>
            <w:r w:rsidRPr="000F7A36">
              <w:rPr>
                <w:rFonts w:ascii="Times New Roman" w:eastAsia="Times New Roman" w:hAnsi="Times New Roman"/>
                <w:color w:val="000000"/>
                <w:w w:val="97"/>
                <w:sz w:val="16"/>
                <w:lang w:val="ru-RU"/>
              </w:rPr>
              <w:t xml:space="preserve">Характеризовать главных героев рассказа; </w:t>
            </w:r>
            <w:r w:rsidRPr="000F7A36">
              <w:rPr>
                <w:lang w:val="ru-RU"/>
              </w:rPr>
              <w:br/>
            </w:r>
            <w:r w:rsidRPr="000F7A36">
              <w:rPr>
                <w:rFonts w:ascii="Times New Roman" w:eastAsia="Times New Roman" w:hAnsi="Times New Roman"/>
                <w:color w:val="000000"/>
                <w:w w:val="97"/>
                <w:sz w:val="16"/>
                <w:lang w:val="ru-RU"/>
              </w:rPr>
              <w:t xml:space="preserve">Составлять устный портрет Герасима; </w:t>
            </w:r>
            <w:r w:rsidRPr="000F7A36">
              <w:rPr>
                <w:lang w:val="ru-RU"/>
              </w:rPr>
              <w:br/>
            </w:r>
            <w:r w:rsidRPr="000F7A36">
              <w:rPr>
                <w:rFonts w:ascii="Times New Roman" w:eastAsia="Times New Roman" w:hAnsi="Times New Roman"/>
                <w:color w:val="000000"/>
                <w:w w:val="97"/>
                <w:sz w:val="16"/>
                <w:lang w:val="ru-RU"/>
              </w:rPr>
              <w:t>Определять роль пейзажных описаний;</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4.2.</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речи</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33" w:lineRule="auto"/>
              <w:ind w:left="74"/>
              <w:rPr>
                <w:lang w:val="ru-RU"/>
              </w:rPr>
            </w:pPr>
            <w:r w:rsidRPr="000F7A36">
              <w:rPr>
                <w:rFonts w:ascii="Times New Roman" w:eastAsia="Times New Roman" w:hAnsi="Times New Roman"/>
                <w:color w:val="000000"/>
                <w:w w:val="97"/>
                <w:sz w:val="16"/>
                <w:lang w:val="ru-RU"/>
              </w:rPr>
              <w:t>Писать сочинение по содержанию рассказа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сочинение</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16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4.3.</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6" w:after="0" w:line="245" w:lineRule="auto"/>
              <w:jc w:val="center"/>
              <w:rPr>
                <w:lang w:val="ru-RU"/>
              </w:rPr>
            </w:pPr>
            <w:r w:rsidRPr="000F7A36">
              <w:rPr>
                <w:rFonts w:ascii="Times New Roman" w:eastAsia="Times New Roman" w:hAnsi="Times New Roman"/>
                <w:b/>
                <w:color w:val="000000"/>
                <w:w w:val="97"/>
                <w:sz w:val="16"/>
                <w:lang w:val="ru-RU"/>
              </w:rPr>
              <w:t>Н. А. Некрасов. Стихотворения (не менее двух). «Крестьянские дети». «Школьник». Поэма «Мороз, Красный нос» (фрагмент)</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4" w:lineRule="auto"/>
              <w:ind w:left="74" w:right="144"/>
              <w:rPr>
                <w:lang w:val="ru-RU"/>
              </w:rPr>
            </w:pPr>
            <w:r w:rsidRPr="000F7A36">
              <w:rPr>
                <w:rFonts w:ascii="Times New Roman" w:eastAsia="Times New Roman" w:hAnsi="Times New Roman"/>
                <w:color w:val="000000"/>
                <w:w w:val="97"/>
                <w:sz w:val="16"/>
                <w:lang w:val="ru-RU"/>
              </w:rPr>
              <w:t xml:space="preserve">Выразительно читать поэтический текст, в том числе по ролям; </w:t>
            </w:r>
            <w:r w:rsidRPr="000F7A36">
              <w:rPr>
                <w:lang w:val="ru-RU"/>
              </w:rPr>
              <w:br/>
            </w:r>
            <w:r w:rsidRPr="000F7A36">
              <w:rPr>
                <w:rFonts w:ascii="Times New Roman" w:eastAsia="Times New Roman" w:hAnsi="Times New Roman"/>
                <w:color w:val="000000"/>
                <w:w w:val="97"/>
                <w:sz w:val="16"/>
                <w:lang w:val="ru-RU"/>
              </w:rPr>
              <w:t xml:space="preserve">Определять тематическое содержание стихотворения; Характеризовать главных героев, лирического героя (автора); </w:t>
            </w:r>
            <w:r w:rsidRPr="000F7A36">
              <w:rPr>
                <w:lang w:val="ru-RU"/>
              </w:rPr>
              <w:br/>
            </w:r>
            <w:r w:rsidRPr="000F7A36">
              <w:rPr>
                <w:rFonts w:ascii="Times New Roman" w:eastAsia="Times New Roman" w:hAnsi="Times New Roman"/>
                <w:color w:val="000000"/>
                <w:w w:val="97"/>
                <w:sz w:val="16"/>
                <w:lang w:val="ru-RU"/>
              </w:rPr>
              <w:t xml:space="preserve">Определять отношение автора к детям; </w:t>
            </w:r>
            <w:r w:rsidRPr="000F7A36">
              <w:rPr>
                <w:lang w:val="ru-RU"/>
              </w:rPr>
              <w:br/>
            </w:r>
            <w:r w:rsidRPr="000F7A36">
              <w:rPr>
                <w:rFonts w:ascii="Times New Roman" w:eastAsia="Times New Roman" w:hAnsi="Times New Roman"/>
                <w:color w:val="000000"/>
                <w:w w:val="97"/>
                <w:sz w:val="16"/>
                <w:lang w:val="ru-RU"/>
              </w:rPr>
              <w:t>Выявлять средства художественной выразительности; Заучивать стихотворение наизусть;</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282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4.4.</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b/>
                <w:color w:val="000000"/>
                <w:w w:val="97"/>
                <w:sz w:val="16"/>
                <w:lang w:val="ru-RU"/>
              </w:rPr>
              <w:t>Л. Н. Толстой.</w:t>
            </w:r>
          </w:p>
          <w:p w:rsidR="00822E15" w:rsidRPr="000F7A36" w:rsidRDefault="00E65FC3">
            <w:pPr>
              <w:autoSpaceDE w:val="0"/>
              <w:autoSpaceDN w:val="0"/>
              <w:spacing w:before="20" w:after="0" w:line="230" w:lineRule="auto"/>
              <w:ind w:left="72"/>
              <w:rPr>
                <w:lang w:val="ru-RU"/>
              </w:rPr>
            </w:pPr>
            <w:r w:rsidRPr="000F7A36">
              <w:rPr>
                <w:rFonts w:ascii="Times New Roman" w:eastAsia="Times New Roman" w:hAnsi="Times New Roman"/>
                <w:b/>
                <w:color w:val="000000"/>
                <w:w w:val="97"/>
                <w:sz w:val="16"/>
                <w:lang w:val="ru-RU"/>
              </w:rPr>
              <w:t xml:space="preserve">Рассказ «Кавказский пленник» </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ight="144"/>
              <w:rPr>
                <w:lang w:val="ru-RU"/>
              </w:rPr>
            </w:pPr>
            <w:r w:rsidRPr="000F7A36">
              <w:rPr>
                <w:rFonts w:ascii="Times New Roman" w:eastAsia="Times New Roman" w:hAnsi="Times New Roman"/>
                <w:color w:val="000000"/>
                <w:w w:val="97"/>
                <w:sz w:val="16"/>
                <w:lang w:val="ru-RU"/>
              </w:rPr>
              <w:t xml:space="preserve">Выразительно читать текст рассказа, отвечать на вопросы, пересказывать (подробно и сжато); </w:t>
            </w:r>
            <w:r w:rsidRPr="000F7A36">
              <w:rPr>
                <w:lang w:val="ru-RU"/>
              </w:rPr>
              <w:br/>
            </w:r>
            <w:r w:rsidRPr="000F7A36">
              <w:rPr>
                <w:rFonts w:ascii="Times New Roman" w:eastAsia="Times New Roman" w:hAnsi="Times New Roman"/>
                <w:color w:val="000000"/>
                <w:w w:val="97"/>
                <w:sz w:val="16"/>
                <w:lang w:val="ru-RU"/>
              </w:rPr>
              <w:t xml:space="preserve">Выявлять основную мысль рассказа, определять его композиционные особенности; </w:t>
            </w:r>
            <w:r w:rsidRPr="000F7A36">
              <w:rPr>
                <w:lang w:val="ru-RU"/>
              </w:rPr>
              <w:br/>
            </w:r>
            <w:r w:rsidRPr="000F7A36">
              <w:rPr>
                <w:rFonts w:ascii="Times New Roman" w:eastAsia="Times New Roman" w:hAnsi="Times New Roman"/>
                <w:color w:val="000000"/>
                <w:w w:val="97"/>
                <w:sz w:val="16"/>
                <w:lang w:val="ru-RU"/>
              </w:rPr>
              <w:t xml:space="preserve">Выделять ключевые эпизоды в тексте произведения; Составлять план сообщения о главных героях </w:t>
            </w:r>
            <w:r w:rsidRPr="000F7A36">
              <w:rPr>
                <w:lang w:val="ru-RU"/>
              </w:rPr>
              <w:br/>
            </w:r>
            <w:r w:rsidRPr="000F7A36">
              <w:rPr>
                <w:rFonts w:ascii="Times New Roman" w:eastAsia="Times New Roman" w:hAnsi="Times New Roman"/>
                <w:color w:val="000000"/>
                <w:w w:val="97"/>
                <w:sz w:val="16"/>
                <w:lang w:val="ru-RU"/>
              </w:rPr>
              <w:t xml:space="preserve">произведения; </w:t>
            </w:r>
            <w:r w:rsidRPr="000F7A36">
              <w:rPr>
                <w:lang w:val="ru-RU"/>
              </w:rPr>
              <w:br/>
            </w:r>
            <w:r w:rsidRPr="000F7A36">
              <w:rPr>
                <w:rFonts w:ascii="Times New Roman" w:eastAsia="Times New Roman" w:hAnsi="Times New Roman"/>
                <w:color w:val="000000"/>
                <w:w w:val="97"/>
                <w:sz w:val="16"/>
                <w:lang w:val="ru-RU"/>
              </w:rPr>
              <w:t xml:space="preserve">Составлять сравнительную характеристику Жилина и </w:t>
            </w:r>
            <w:proofErr w:type="spellStart"/>
            <w:r w:rsidRPr="000F7A36">
              <w:rPr>
                <w:rFonts w:ascii="Times New Roman" w:eastAsia="Times New Roman" w:hAnsi="Times New Roman"/>
                <w:color w:val="000000"/>
                <w:w w:val="97"/>
                <w:sz w:val="16"/>
                <w:lang w:val="ru-RU"/>
              </w:rPr>
              <w:t>Костылина</w:t>
            </w:r>
            <w:proofErr w:type="spellEnd"/>
            <w:r w:rsidRPr="000F7A36">
              <w:rPr>
                <w:rFonts w:ascii="Times New Roman" w:eastAsia="Times New Roman" w:hAnsi="Times New Roman"/>
                <w:color w:val="000000"/>
                <w:w w:val="97"/>
                <w:sz w:val="16"/>
                <w:lang w:val="ru-RU"/>
              </w:rPr>
              <w:t xml:space="preserve">; </w:t>
            </w:r>
            <w:r w:rsidRPr="000F7A36">
              <w:rPr>
                <w:lang w:val="ru-RU"/>
              </w:rPr>
              <w:br/>
            </w:r>
            <w:r w:rsidRPr="000F7A36">
              <w:rPr>
                <w:rFonts w:ascii="Times New Roman" w:eastAsia="Times New Roman" w:hAnsi="Times New Roman"/>
                <w:color w:val="000000"/>
                <w:w w:val="97"/>
                <w:sz w:val="16"/>
                <w:lang w:val="ru-RU"/>
              </w:rPr>
              <w:t xml:space="preserve">Характеризовать горцев, их обычаи и нравы; </w:t>
            </w:r>
            <w:r w:rsidRPr="000F7A36">
              <w:rPr>
                <w:lang w:val="ru-RU"/>
              </w:rPr>
              <w:br/>
            </w:r>
            <w:r w:rsidRPr="000F7A36">
              <w:rPr>
                <w:rFonts w:ascii="Times New Roman" w:eastAsia="Times New Roman" w:hAnsi="Times New Roman"/>
                <w:color w:val="000000"/>
                <w:w w:val="97"/>
                <w:sz w:val="16"/>
                <w:lang w:val="ru-RU"/>
              </w:rPr>
              <w:t xml:space="preserve">Давать собственную интерпретацию и оценку </w:t>
            </w:r>
            <w:r w:rsidRPr="000F7A36">
              <w:rPr>
                <w:lang w:val="ru-RU"/>
              </w:rPr>
              <w:br/>
            </w:r>
            <w:r w:rsidRPr="000F7A36">
              <w:rPr>
                <w:rFonts w:ascii="Times New Roman" w:eastAsia="Times New Roman" w:hAnsi="Times New Roman"/>
                <w:color w:val="000000"/>
                <w:w w:val="97"/>
                <w:sz w:val="16"/>
                <w:lang w:val="ru-RU"/>
              </w:rPr>
              <w:t xml:space="preserve">рассказа; </w:t>
            </w:r>
            <w:r w:rsidRPr="000F7A36">
              <w:rPr>
                <w:lang w:val="ru-RU"/>
              </w:rPr>
              <w:br/>
            </w:r>
            <w:r w:rsidRPr="000F7A36">
              <w:rPr>
                <w:rFonts w:ascii="Times New Roman" w:eastAsia="Times New Roman" w:hAnsi="Times New Roman"/>
                <w:color w:val="000000"/>
                <w:w w:val="97"/>
                <w:sz w:val="16"/>
                <w:lang w:val="ru-RU"/>
              </w:rPr>
              <w:t>Давать развёрнутый ответ на вопрос, связанный со знанием и пониманием литературного произведения;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bl>
    <w:p w:rsidR="00822E15" w:rsidRDefault="00822E15">
      <w:pPr>
        <w:autoSpaceDE w:val="0"/>
        <w:autoSpaceDN w:val="0"/>
        <w:spacing w:after="0" w:line="14" w:lineRule="exact"/>
      </w:pPr>
    </w:p>
    <w:p w:rsidR="00822E15" w:rsidRDefault="00822E15">
      <w:pPr>
        <w:sectPr w:rsidR="00822E15" w:rsidSect="004A2C0A">
          <w:pgSz w:w="16840" w:h="11900" w:orient="landscape"/>
          <w:pgMar w:top="328" w:right="666" w:bottom="284" w:left="640" w:header="720" w:footer="720" w:gutter="0"/>
          <w:cols w:space="720" w:equalWidth="0">
            <w:col w:w="15846"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4648"/>
        <w:gridCol w:w="528"/>
        <w:gridCol w:w="1104"/>
        <w:gridCol w:w="1140"/>
        <w:gridCol w:w="804"/>
        <w:gridCol w:w="3856"/>
        <w:gridCol w:w="1020"/>
        <w:gridCol w:w="2006"/>
      </w:tblGrid>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4.5.</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45" w:lineRule="auto"/>
              <w:ind w:left="74" w:right="720"/>
              <w:rPr>
                <w:lang w:val="ru-RU"/>
              </w:rPr>
            </w:pPr>
            <w:r w:rsidRPr="000F7A36">
              <w:rPr>
                <w:rFonts w:ascii="Times New Roman" w:eastAsia="Times New Roman" w:hAnsi="Times New Roman"/>
                <w:color w:val="000000"/>
                <w:w w:val="97"/>
                <w:sz w:val="16"/>
                <w:lang w:val="ru-RU"/>
              </w:rPr>
              <w:t>Выстраивать с помощью учителя траекторию самостоятельного чтения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348"/>
        </w:trPr>
        <w:tc>
          <w:tcPr>
            <w:tcW w:w="504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15</w:t>
            </w:r>
          </w:p>
        </w:tc>
        <w:tc>
          <w:tcPr>
            <w:tcW w:w="993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r w:rsidR="00822E15" w:rsidRPr="00F2384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color w:val="000000"/>
                <w:w w:val="97"/>
                <w:sz w:val="16"/>
                <w:lang w:val="ru-RU"/>
              </w:rPr>
              <w:t xml:space="preserve">Раздел 5.Литература </w:t>
            </w:r>
            <w:r>
              <w:rPr>
                <w:rFonts w:ascii="Times New Roman" w:eastAsia="Times New Roman" w:hAnsi="Times New Roman"/>
                <w:color w:val="000000"/>
                <w:w w:val="97"/>
                <w:sz w:val="16"/>
              </w:rPr>
              <w:t>XIX</w:t>
            </w:r>
            <w:r w:rsidRPr="000F7A36">
              <w:rPr>
                <w:rFonts w:ascii="Times New Roman" w:eastAsia="Times New Roman" w:hAnsi="Times New Roman"/>
                <w:color w:val="000000"/>
                <w:w w:val="97"/>
                <w:sz w:val="16"/>
                <w:lang w:val="ru-RU"/>
              </w:rPr>
              <w:t>—ХХ веков</w:t>
            </w:r>
          </w:p>
        </w:tc>
      </w:tr>
      <w:tr w:rsidR="00822E15">
        <w:trPr>
          <w:trHeight w:hRule="exact" w:val="169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5.1.</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50" w:lineRule="auto"/>
              <w:ind w:left="72" w:right="144"/>
              <w:rPr>
                <w:lang w:val="ru-RU"/>
              </w:rPr>
            </w:pPr>
            <w:r w:rsidRPr="000F7A36">
              <w:rPr>
                <w:rFonts w:ascii="Times New Roman" w:eastAsia="Times New Roman" w:hAnsi="Times New Roman"/>
                <w:color w:val="000000"/>
                <w:w w:val="97"/>
                <w:sz w:val="16"/>
                <w:lang w:val="ru-RU"/>
              </w:rPr>
              <w:t xml:space="preserve">Стихотворения отечественных поэтов </w:t>
            </w:r>
            <w:r>
              <w:rPr>
                <w:rFonts w:ascii="Times New Roman" w:eastAsia="Times New Roman" w:hAnsi="Times New Roman"/>
                <w:color w:val="000000"/>
                <w:w w:val="97"/>
                <w:sz w:val="16"/>
              </w:rPr>
              <w:t>XIX</w:t>
            </w:r>
            <w:r w:rsidRPr="000F7A36">
              <w:rPr>
                <w:rFonts w:ascii="Times New Roman" w:eastAsia="Times New Roman" w:hAnsi="Times New Roman"/>
                <w:color w:val="000000"/>
                <w:w w:val="97"/>
                <w:sz w:val="16"/>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w:t>
            </w:r>
          </w:p>
          <w:p w:rsidR="00822E15" w:rsidRDefault="00E65FC3">
            <w:pPr>
              <w:autoSpaceDE w:val="0"/>
              <w:autoSpaceDN w:val="0"/>
              <w:spacing w:before="20" w:after="0" w:line="233" w:lineRule="auto"/>
              <w:ind w:left="72"/>
            </w:pPr>
            <w:proofErr w:type="spellStart"/>
            <w:r>
              <w:rPr>
                <w:rFonts w:ascii="Times New Roman" w:eastAsia="Times New Roman" w:hAnsi="Times New Roman"/>
                <w:color w:val="000000"/>
                <w:w w:val="97"/>
                <w:sz w:val="16"/>
              </w:rPr>
              <w:t>Кузнецова</w:t>
            </w:r>
            <w:proofErr w:type="spellEnd"/>
            <w:r>
              <w:rPr>
                <w:rFonts w:ascii="Times New Roman" w:eastAsia="Times New Roman" w:hAnsi="Times New Roman"/>
                <w:color w:val="000000"/>
                <w:w w:val="97"/>
                <w:sz w:val="16"/>
              </w:rPr>
              <w:t xml:space="preserve"> </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ight="144"/>
              <w:rPr>
                <w:lang w:val="ru-RU"/>
              </w:rPr>
            </w:pPr>
            <w:r w:rsidRPr="000F7A36">
              <w:rPr>
                <w:rFonts w:ascii="Times New Roman" w:eastAsia="Times New Roman" w:hAnsi="Times New Roman"/>
                <w:color w:val="000000"/>
                <w:w w:val="97"/>
                <w:sz w:val="16"/>
                <w:lang w:val="ru-RU"/>
              </w:rPr>
              <w:t xml:space="preserve">Выразительно читать стихотворение, определять его тематическое содержание, средства художественной выразительности (эпитет, метафора, сравнение, олицетворение); </w:t>
            </w:r>
            <w:r w:rsidRPr="000F7A36">
              <w:rPr>
                <w:lang w:val="ru-RU"/>
              </w:rPr>
              <w:br/>
            </w:r>
            <w:r w:rsidRPr="000F7A36">
              <w:rPr>
                <w:rFonts w:ascii="Times New Roman" w:eastAsia="Times New Roman" w:hAnsi="Times New Roman"/>
                <w:color w:val="000000"/>
                <w:w w:val="97"/>
                <w:sz w:val="16"/>
                <w:lang w:val="ru-RU"/>
              </w:rPr>
              <w:t xml:space="preserve">Выявлять музыкальность поэтического текста; </w:t>
            </w:r>
            <w:r w:rsidRPr="000F7A36">
              <w:rPr>
                <w:lang w:val="ru-RU"/>
              </w:rPr>
              <w:br/>
            </w:r>
            <w:r w:rsidRPr="000F7A36">
              <w:rPr>
                <w:rFonts w:ascii="Times New Roman" w:eastAsia="Times New Roman" w:hAnsi="Times New Roman"/>
                <w:color w:val="000000"/>
                <w:w w:val="97"/>
                <w:sz w:val="16"/>
                <w:lang w:val="ru-RU"/>
              </w:rPr>
              <w:t xml:space="preserve">Выражать личное читательское отношение к </w:t>
            </w:r>
            <w:r w:rsidRPr="000F7A36">
              <w:rPr>
                <w:lang w:val="ru-RU"/>
              </w:rPr>
              <w:br/>
            </w:r>
            <w:proofErr w:type="gramStart"/>
            <w:r w:rsidRPr="000F7A36">
              <w:rPr>
                <w:rFonts w:ascii="Times New Roman" w:eastAsia="Times New Roman" w:hAnsi="Times New Roman"/>
                <w:color w:val="000000"/>
                <w:w w:val="97"/>
                <w:sz w:val="16"/>
                <w:lang w:val="ru-RU"/>
              </w:rPr>
              <w:t>прочитанному</w:t>
            </w:r>
            <w:proofErr w:type="gramEnd"/>
            <w:r w:rsidRPr="000F7A36">
              <w:rPr>
                <w:rFonts w:ascii="Times New Roman" w:eastAsia="Times New Roman" w:hAnsi="Times New Roman"/>
                <w:color w:val="000000"/>
                <w:w w:val="97"/>
                <w:sz w:val="16"/>
                <w:lang w:val="ru-RU"/>
              </w:rPr>
              <w:t xml:space="preserve">; </w:t>
            </w:r>
            <w:r w:rsidRPr="000F7A36">
              <w:rPr>
                <w:lang w:val="ru-RU"/>
              </w:rPr>
              <w:br/>
            </w:r>
            <w:r w:rsidRPr="000F7A36">
              <w:rPr>
                <w:rFonts w:ascii="Times New Roman" w:eastAsia="Times New Roman" w:hAnsi="Times New Roman"/>
                <w:color w:val="000000"/>
                <w:w w:val="97"/>
                <w:sz w:val="16"/>
                <w:lang w:val="ru-RU"/>
              </w:rPr>
              <w:t>Заучивать одно из стихотворений наизусть;</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5.2.</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речи</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45" w:lineRule="auto"/>
              <w:ind w:left="74" w:right="288"/>
              <w:rPr>
                <w:lang w:val="ru-RU"/>
              </w:rPr>
            </w:pPr>
            <w:r w:rsidRPr="000F7A36">
              <w:rPr>
                <w:rFonts w:ascii="Times New Roman" w:eastAsia="Times New Roman" w:hAnsi="Times New Roman"/>
                <w:color w:val="000000"/>
                <w:w w:val="97"/>
                <w:sz w:val="16"/>
                <w:lang w:val="ru-RU"/>
              </w:rPr>
              <w:t>Находить в тексте изобразительно-выразительные средства и определять их роль</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308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5.3.</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45" w:lineRule="auto"/>
              <w:ind w:left="72" w:right="144"/>
              <w:rPr>
                <w:lang w:val="ru-RU"/>
              </w:rPr>
            </w:pPr>
            <w:r w:rsidRPr="000F7A36">
              <w:rPr>
                <w:rFonts w:ascii="Times New Roman" w:eastAsia="Times New Roman" w:hAnsi="Times New Roman"/>
                <w:b/>
                <w:color w:val="000000"/>
                <w:w w:val="97"/>
                <w:sz w:val="16"/>
                <w:lang w:val="ru-RU"/>
              </w:rPr>
              <w:t xml:space="preserve">Юмористические рассказы отечественных писателей </w:t>
            </w:r>
            <w:r>
              <w:rPr>
                <w:rFonts w:ascii="Times New Roman" w:eastAsia="Times New Roman" w:hAnsi="Times New Roman"/>
                <w:b/>
                <w:color w:val="000000"/>
                <w:w w:val="97"/>
                <w:sz w:val="16"/>
              </w:rPr>
              <w:t>XIX</w:t>
            </w:r>
            <w:r w:rsidRPr="000F7A36">
              <w:rPr>
                <w:rFonts w:ascii="Times New Roman" w:eastAsia="Times New Roman" w:hAnsi="Times New Roman"/>
                <w:b/>
                <w:color w:val="000000"/>
                <w:w w:val="97"/>
                <w:sz w:val="16"/>
                <w:lang w:val="ru-RU"/>
              </w:rPr>
              <w:t>—</w:t>
            </w:r>
            <w:r>
              <w:rPr>
                <w:rFonts w:ascii="Times New Roman" w:eastAsia="Times New Roman" w:hAnsi="Times New Roman"/>
                <w:b/>
                <w:color w:val="000000"/>
                <w:w w:val="97"/>
                <w:sz w:val="16"/>
              </w:rPr>
              <w:t>XX</w:t>
            </w:r>
            <w:r w:rsidRPr="000F7A36">
              <w:rPr>
                <w:rFonts w:ascii="Times New Roman" w:eastAsia="Times New Roman" w:hAnsi="Times New Roman"/>
                <w:b/>
                <w:color w:val="000000"/>
                <w:w w:val="97"/>
                <w:sz w:val="16"/>
                <w:lang w:val="ru-RU"/>
              </w:rPr>
              <w:t xml:space="preserve"> веков. </w:t>
            </w:r>
          </w:p>
          <w:p w:rsidR="00822E15" w:rsidRPr="000F7A36" w:rsidRDefault="00E65FC3">
            <w:pPr>
              <w:autoSpaceDE w:val="0"/>
              <w:autoSpaceDN w:val="0"/>
              <w:spacing w:before="20" w:after="0" w:line="230" w:lineRule="auto"/>
              <w:ind w:left="72"/>
              <w:rPr>
                <w:lang w:val="ru-RU"/>
              </w:rPr>
            </w:pPr>
            <w:r w:rsidRPr="000F7A36">
              <w:rPr>
                <w:rFonts w:ascii="Times New Roman" w:eastAsia="Times New Roman" w:hAnsi="Times New Roman"/>
                <w:b/>
                <w:color w:val="000000"/>
                <w:w w:val="97"/>
                <w:sz w:val="16"/>
                <w:lang w:val="ru-RU"/>
              </w:rPr>
              <w:t>А. П. Чехов (два рассказа по выбору).</w:t>
            </w:r>
          </w:p>
          <w:p w:rsidR="00822E15" w:rsidRPr="000F7A36" w:rsidRDefault="00E65FC3">
            <w:pPr>
              <w:autoSpaceDE w:val="0"/>
              <w:autoSpaceDN w:val="0"/>
              <w:spacing w:before="20" w:after="0" w:line="245" w:lineRule="auto"/>
              <w:ind w:left="72" w:right="144"/>
              <w:rPr>
                <w:lang w:val="ru-RU"/>
              </w:rPr>
            </w:pPr>
            <w:r w:rsidRPr="000F7A36">
              <w:rPr>
                <w:rFonts w:ascii="Times New Roman" w:eastAsia="Times New Roman" w:hAnsi="Times New Roman"/>
                <w:b/>
                <w:color w:val="000000"/>
                <w:w w:val="97"/>
                <w:sz w:val="16"/>
                <w:lang w:val="ru-RU"/>
              </w:rPr>
              <w:t>Например, «Лошадиная фамилия», «Мальчики», «</w:t>
            </w:r>
            <w:proofErr w:type="spellStart"/>
            <w:r w:rsidRPr="000F7A36">
              <w:rPr>
                <w:rFonts w:ascii="Times New Roman" w:eastAsia="Times New Roman" w:hAnsi="Times New Roman"/>
                <w:b/>
                <w:color w:val="000000"/>
                <w:w w:val="97"/>
                <w:sz w:val="16"/>
                <w:lang w:val="ru-RU"/>
              </w:rPr>
              <w:t>Хирургия</w:t>
            </w:r>
            <w:proofErr w:type="gramStart"/>
            <w:r w:rsidRPr="000F7A36">
              <w:rPr>
                <w:rFonts w:ascii="Times New Roman" w:eastAsia="Times New Roman" w:hAnsi="Times New Roman"/>
                <w:b/>
                <w:color w:val="000000"/>
                <w:w w:val="97"/>
                <w:sz w:val="16"/>
                <w:lang w:val="ru-RU"/>
              </w:rPr>
              <w:t>»и</w:t>
            </w:r>
            <w:proofErr w:type="spellEnd"/>
            <w:proofErr w:type="gramEnd"/>
            <w:r w:rsidRPr="000F7A36">
              <w:rPr>
                <w:rFonts w:ascii="Times New Roman" w:eastAsia="Times New Roman" w:hAnsi="Times New Roman"/>
                <w:b/>
                <w:color w:val="000000"/>
                <w:w w:val="97"/>
                <w:sz w:val="16"/>
                <w:lang w:val="ru-RU"/>
              </w:rPr>
              <w:t xml:space="preserve"> др. </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ight="144"/>
              <w:rPr>
                <w:lang w:val="ru-RU"/>
              </w:rPr>
            </w:pPr>
            <w:r w:rsidRPr="000F7A36">
              <w:rPr>
                <w:rFonts w:ascii="Times New Roman" w:eastAsia="Times New Roman" w:hAnsi="Times New Roman"/>
                <w:color w:val="000000"/>
                <w:w w:val="97"/>
                <w:sz w:val="16"/>
                <w:lang w:val="ru-RU"/>
              </w:rPr>
              <w:t xml:space="preserve">Выразительно читать рассказ, отвечать на вопросы по прочитанному произведению, задавать вопросы с целью понимания содержания произведений, </w:t>
            </w:r>
            <w:r w:rsidRPr="000F7A36">
              <w:rPr>
                <w:lang w:val="ru-RU"/>
              </w:rPr>
              <w:br/>
            </w:r>
            <w:r w:rsidRPr="000F7A36">
              <w:rPr>
                <w:rFonts w:ascii="Times New Roman" w:eastAsia="Times New Roman" w:hAnsi="Times New Roman"/>
                <w:color w:val="000000"/>
                <w:w w:val="97"/>
                <w:sz w:val="16"/>
                <w:lang w:val="ru-RU"/>
              </w:rPr>
              <w:t xml:space="preserve">пересказывать близко к тексту; </w:t>
            </w:r>
            <w:r w:rsidRPr="000F7A36">
              <w:rPr>
                <w:lang w:val="ru-RU"/>
              </w:rPr>
              <w:br/>
            </w:r>
            <w:r w:rsidRPr="000F7A36">
              <w:rPr>
                <w:rFonts w:ascii="Times New Roman" w:eastAsia="Times New Roman" w:hAnsi="Times New Roman"/>
                <w:color w:val="000000"/>
                <w:w w:val="97"/>
                <w:sz w:val="16"/>
                <w:lang w:val="ru-RU"/>
              </w:rPr>
              <w:t xml:space="preserve">Определять роль названия в литературном </w:t>
            </w:r>
            <w:r w:rsidRPr="000F7A36">
              <w:rPr>
                <w:lang w:val="ru-RU"/>
              </w:rPr>
              <w:br/>
            </w:r>
            <w:r w:rsidRPr="000F7A36">
              <w:rPr>
                <w:rFonts w:ascii="Times New Roman" w:eastAsia="Times New Roman" w:hAnsi="Times New Roman"/>
                <w:color w:val="000000"/>
                <w:w w:val="97"/>
                <w:sz w:val="16"/>
                <w:lang w:val="ru-RU"/>
              </w:rPr>
              <w:t xml:space="preserve">произведении; </w:t>
            </w:r>
            <w:r w:rsidRPr="000F7A36">
              <w:rPr>
                <w:lang w:val="ru-RU"/>
              </w:rPr>
              <w:br/>
            </w:r>
            <w:r w:rsidRPr="000F7A36">
              <w:rPr>
                <w:rFonts w:ascii="Times New Roman" w:eastAsia="Times New Roman" w:hAnsi="Times New Roman"/>
                <w:color w:val="000000"/>
                <w:w w:val="97"/>
                <w:sz w:val="16"/>
                <w:lang w:val="ru-RU"/>
              </w:rPr>
              <w:t xml:space="preserve">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 </w:t>
            </w:r>
            <w:r w:rsidRPr="000F7A36">
              <w:rPr>
                <w:lang w:val="ru-RU"/>
              </w:rPr>
              <w:br/>
            </w:r>
            <w:r w:rsidRPr="000F7A36">
              <w:rPr>
                <w:rFonts w:ascii="Times New Roman" w:eastAsia="Times New Roman" w:hAnsi="Times New Roman"/>
                <w:color w:val="000000"/>
                <w:w w:val="97"/>
                <w:sz w:val="16"/>
                <w:lang w:val="ru-RU"/>
              </w:rPr>
              <w:t xml:space="preserve">Характеризовать героев рассказа; </w:t>
            </w:r>
            <w:r w:rsidRPr="000F7A36">
              <w:rPr>
                <w:lang w:val="ru-RU"/>
              </w:rPr>
              <w:br/>
            </w:r>
            <w:r w:rsidRPr="000F7A36">
              <w:rPr>
                <w:rFonts w:ascii="Times New Roman" w:eastAsia="Times New Roman" w:hAnsi="Times New Roman"/>
                <w:color w:val="000000"/>
                <w:w w:val="97"/>
                <w:sz w:val="16"/>
                <w:lang w:val="ru-RU"/>
              </w:rPr>
              <w:t xml:space="preserve">Сопоставлять произведения авторов по заданным основаниям; </w:t>
            </w:r>
            <w:r w:rsidRPr="000F7A36">
              <w:rPr>
                <w:lang w:val="ru-RU"/>
              </w:rPr>
              <w:br/>
            </w:r>
            <w:r w:rsidRPr="000F7A36">
              <w:rPr>
                <w:rFonts w:ascii="Times New Roman" w:eastAsia="Times New Roman" w:hAnsi="Times New Roman"/>
                <w:color w:val="000000"/>
                <w:w w:val="97"/>
                <w:sz w:val="16"/>
                <w:lang w:val="ru-RU"/>
              </w:rPr>
              <w:t>Выявлять детали, создающие комический эффект; Инсценировать один из рассказов или его фрагмент;</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321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5.4.</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6" w:after="0" w:line="233" w:lineRule="auto"/>
              <w:ind w:left="72"/>
              <w:rPr>
                <w:lang w:val="ru-RU"/>
              </w:rPr>
            </w:pPr>
            <w:r w:rsidRPr="000F7A36">
              <w:rPr>
                <w:rFonts w:ascii="Times New Roman" w:eastAsia="Times New Roman" w:hAnsi="Times New Roman"/>
                <w:b/>
                <w:color w:val="000000"/>
                <w:w w:val="97"/>
                <w:sz w:val="16"/>
                <w:lang w:val="ru-RU"/>
              </w:rPr>
              <w:t>М. М. Зощенко (два рассказа по выбору).</w:t>
            </w:r>
          </w:p>
          <w:p w:rsidR="00822E15" w:rsidRPr="000F7A36" w:rsidRDefault="00E65FC3">
            <w:pPr>
              <w:autoSpaceDE w:val="0"/>
              <w:autoSpaceDN w:val="0"/>
              <w:spacing w:before="18" w:after="0" w:line="245" w:lineRule="auto"/>
              <w:ind w:left="72" w:right="288"/>
              <w:rPr>
                <w:lang w:val="ru-RU"/>
              </w:rPr>
            </w:pPr>
            <w:r w:rsidRPr="000F7A36">
              <w:rPr>
                <w:rFonts w:ascii="Times New Roman" w:eastAsia="Times New Roman" w:hAnsi="Times New Roman"/>
                <w:b/>
                <w:color w:val="000000"/>
                <w:w w:val="97"/>
                <w:sz w:val="16"/>
                <w:lang w:val="ru-RU"/>
              </w:rPr>
              <w:t>Например, «Галоша», «Лёля и Минька», «Ёлка», «Золотые слова», «Встреча» и др.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4" w:lineRule="auto"/>
              <w:ind w:left="74" w:right="144"/>
              <w:rPr>
                <w:lang w:val="ru-RU"/>
              </w:rPr>
            </w:pPr>
            <w:r w:rsidRPr="000F7A36">
              <w:rPr>
                <w:rFonts w:ascii="Times New Roman" w:eastAsia="Times New Roman" w:hAnsi="Times New Roman"/>
                <w:color w:val="000000"/>
                <w:w w:val="97"/>
                <w:sz w:val="16"/>
                <w:lang w:val="ru-RU"/>
              </w:rPr>
              <w:t xml:space="preserve">; </w:t>
            </w:r>
            <w:r w:rsidRPr="000F7A36">
              <w:rPr>
                <w:lang w:val="ru-RU"/>
              </w:rPr>
              <w:br/>
            </w:r>
            <w:r w:rsidRPr="000F7A36">
              <w:rPr>
                <w:rFonts w:ascii="Times New Roman" w:eastAsia="Times New Roman" w:hAnsi="Times New Roman"/>
                <w:color w:val="000000"/>
                <w:w w:val="97"/>
                <w:sz w:val="16"/>
                <w:lang w:val="ru-RU"/>
              </w:rPr>
              <w:t xml:space="preserve">Выразительно читать рассказ, отвечать на вопросы по прочитанному произведению, задавать вопросы с целью понимания содержания произведений, </w:t>
            </w:r>
            <w:r w:rsidRPr="000F7A36">
              <w:rPr>
                <w:lang w:val="ru-RU"/>
              </w:rPr>
              <w:br/>
            </w:r>
            <w:r w:rsidRPr="000F7A36">
              <w:rPr>
                <w:rFonts w:ascii="Times New Roman" w:eastAsia="Times New Roman" w:hAnsi="Times New Roman"/>
                <w:color w:val="000000"/>
                <w:w w:val="97"/>
                <w:sz w:val="16"/>
                <w:lang w:val="ru-RU"/>
              </w:rPr>
              <w:t xml:space="preserve">пересказывать близко к тексту; </w:t>
            </w:r>
            <w:r w:rsidRPr="000F7A36">
              <w:rPr>
                <w:lang w:val="ru-RU"/>
              </w:rPr>
              <w:br/>
            </w:r>
            <w:r w:rsidRPr="000F7A36">
              <w:rPr>
                <w:rFonts w:ascii="Times New Roman" w:eastAsia="Times New Roman" w:hAnsi="Times New Roman"/>
                <w:color w:val="000000"/>
                <w:w w:val="97"/>
                <w:sz w:val="16"/>
                <w:lang w:val="ru-RU"/>
              </w:rPr>
              <w:t xml:space="preserve">Определять роль названия в литературном </w:t>
            </w:r>
            <w:r w:rsidRPr="000F7A36">
              <w:rPr>
                <w:lang w:val="ru-RU"/>
              </w:rPr>
              <w:br/>
            </w:r>
            <w:r w:rsidRPr="000F7A36">
              <w:rPr>
                <w:rFonts w:ascii="Times New Roman" w:eastAsia="Times New Roman" w:hAnsi="Times New Roman"/>
                <w:color w:val="000000"/>
                <w:w w:val="97"/>
                <w:sz w:val="16"/>
                <w:lang w:val="ru-RU"/>
              </w:rPr>
              <w:t xml:space="preserve">произведении; </w:t>
            </w:r>
            <w:r w:rsidRPr="000F7A36">
              <w:rPr>
                <w:lang w:val="ru-RU"/>
              </w:rPr>
              <w:br/>
            </w:r>
            <w:r w:rsidRPr="000F7A36">
              <w:rPr>
                <w:rFonts w:ascii="Times New Roman" w:eastAsia="Times New Roman" w:hAnsi="Times New Roman"/>
                <w:color w:val="000000"/>
                <w:w w:val="97"/>
                <w:sz w:val="16"/>
                <w:lang w:val="ru-RU"/>
              </w:rPr>
              <w:t xml:space="preserve">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 </w:t>
            </w:r>
            <w:r w:rsidRPr="000F7A36">
              <w:rPr>
                <w:lang w:val="ru-RU"/>
              </w:rPr>
              <w:br/>
            </w:r>
            <w:r w:rsidRPr="000F7A36">
              <w:rPr>
                <w:rFonts w:ascii="Times New Roman" w:eastAsia="Times New Roman" w:hAnsi="Times New Roman"/>
                <w:color w:val="000000"/>
                <w:w w:val="97"/>
                <w:sz w:val="16"/>
                <w:lang w:val="ru-RU"/>
              </w:rPr>
              <w:t xml:space="preserve">Характеризовать героев рассказа; </w:t>
            </w:r>
            <w:r w:rsidRPr="000F7A36">
              <w:rPr>
                <w:lang w:val="ru-RU"/>
              </w:rPr>
              <w:br/>
            </w:r>
            <w:r w:rsidRPr="000F7A36">
              <w:rPr>
                <w:rFonts w:ascii="Times New Roman" w:eastAsia="Times New Roman" w:hAnsi="Times New Roman"/>
                <w:color w:val="000000"/>
                <w:w w:val="97"/>
                <w:sz w:val="16"/>
                <w:lang w:val="ru-RU"/>
              </w:rPr>
              <w:t xml:space="preserve">Сопоставлять произведения авторов по заданным основаниям; </w:t>
            </w:r>
            <w:r w:rsidRPr="000F7A36">
              <w:rPr>
                <w:lang w:val="ru-RU"/>
              </w:rPr>
              <w:br/>
            </w:r>
            <w:r w:rsidRPr="000F7A36">
              <w:rPr>
                <w:rFonts w:ascii="Times New Roman" w:eastAsia="Times New Roman" w:hAnsi="Times New Roman"/>
                <w:color w:val="000000"/>
                <w:w w:val="97"/>
                <w:sz w:val="16"/>
                <w:lang w:val="ru-RU"/>
              </w:rPr>
              <w:t>Выявлять детали, создающие комический эффект; Инсценировать один из рассказов или его фрагмент;</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bl>
    <w:p w:rsidR="00822E15" w:rsidRDefault="00822E15">
      <w:pPr>
        <w:autoSpaceDE w:val="0"/>
        <w:autoSpaceDN w:val="0"/>
        <w:spacing w:after="0" w:line="14" w:lineRule="exact"/>
      </w:pPr>
    </w:p>
    <w:p w:rsidR="00822E15" w:rsidRDefault="00822E15">
      <w:pPr>
        <w:sectPr w:rsidR="00822E15" w:rsidSect="004A2C0A">
          <w:pgSz w:w="16840" w:h="11900" w:orient="landscape"/>
          <w:pgMar w:top="766" w:right="666" w:bottom="284" w:left="640" w:header="720" w:footer="720" w:gutter="0"/>
          <w:cols w:space="720" w:equalWidth="0">
            <w:col w:w="15408"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4648"/>
        <w:gridCol w:w="528"/>
        <w:gridCol w:w="1104"/>
        <w:gridCol w:w="1140"/>
        <w:gridCol w:w="804"/>
        <w:gridCol w:w="3856"/>
        <w:gridCol w:w="1020"/>
        <w:gridCol w:w="2006"/>
      </w:tblGrid>
      <w:tr w:rsidR="00822E15">
        <w:trPr>
          <w:trHeight w:hRule="exact" w:val="150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5.5.</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45" w:lineRule="auto"/>
              <w:ind w:left="72" w:right="720"/>
              <w:rPr>
                <w:lang w:val="ru-RU"/>
              </w:rPr>
            </w:pPr>
            <w:r w:rsidRPr="000F7A36">
              <w:rPr>
                <w:rFonts w:ascii="Times New Roman" w:eastAsia="Times New Roman" w:hAnsi="Times New Roman"/>
                <w:b/>
                <w:color w:val="000000"/>
                <w:w w:val="97"/>
                <w:sz w:val="16"/>
                <w:lang w:val="ru-RU"/>
              </w:rPr>
              <w:t>Произведения отечественной литературы о природе и животных (не менее трёх).</w:t>
            </w:r>
          </w:p>
          <w:p w:rsidR="00822E15" w:rsidRPr="000F7A36" w:rsidRDefault="00E65FC3">
            <w:pPr>
              <w:autoSpaceDE w:val="0"/>
              <w:autoSpaceDN w:val="0"/>
              <w:spacing w:before="20" w:after="0" w:line="230" w:lineRule="auto"/>
              <w:ind w:left="72"/>
              <w:rPr>
                <w:lang w:val="ru-RU"/>
              </w:rPr>
            </w:pPr>
            <w:r w:rsidRPr="000F7A36">
              <w:rPr>
                <w:rFonts w:ascii="Times New Roman" w:eastAsia="Times New Roman" w:hAnsi="Times New Roman"/>
                <w:b/>
                <w:color w:val="000000"/>
                <w:w w:val="97"/>
                <w:sz w:val="16"/>
                <w:lang w:val="ru-RU"/>
              </w:rPr>
              <w:t>Например, произведения А. И. Куприна, М. М. Пришвина, К.</w:t>
            </w:r>
          </w:p>
          <w:p w:rsidR="00822E15" w:rsidRDefault="00E65FC3">
            <w:pPr>
              <w:autoSpaceDE w:val="0"/>
              <w:autoSpaceDN w:val="0"/>
              <w:spacing w:before="20" w:after="0" w:line="230" w:lineRule="auto"/>
              <w:ind w:left="72"/>
            </w:pPr>
            <w:r>
              <w:rPr>
                <w:rFonts w:ascii="Times New Roman" w:eastAsia="Times New Roman" w:hAnsi="Times New Roman"/>
                <w:b/>
                <w:color w:val="000000"/>
                <w:w w:val="97"/>
                <w:sz w:val="16"/>
              </w:rPr>
              <w:t xml:space="preserve">Г. </w:t>
            </w:r>
            <w:proofErr w:type="spellStart"/>
            <w:r>
              <w:rPr>
                <w:rFonts w:ascii="Times New Roman" w:eastAsia="Times New Roman" w:hAnsi="Times New Roman"/>
                <w:b/>
                <w:color w:val="000000"/>
                <w:w w:val="97"/>
                <w:sz w:val="16"/>
              </w:rPr>
              <w:t>Паустовского</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2" w:lineRule="auto"/>
              <w:ind w:left="74" w:right="144"/>
              <w:rPr>
                <w:lang w:val="ru-RU"/>
              </w:rPr>
            </w:pPr>
            <w:r w:rsidRPr="000F7A36">
              <w:rPr>
                <w:rFonts w:ascii="Times New Roman" w:eastAsia="Times New Roman" w:hAnsi="Times New Roman"/>
                <w:color w:val="000000"/>
                <w:w w:val="97"/>
                <w:sz w:val="16"/>
                <w:lang w:val="ru-RU"/>
              </w:rPr>
              <w:t xml:space="preserve">Выразительно читать прозаический текст, отвечать на вопросы, владеть разными видами пересказа; </w:t>
            </w:r>
            <w:r w:rsidRPr="000F7A36">
              <w:rPr>
                <w:lang w:val="ru-RU"/>
              </w:rPr>
              <w:br/>
            </w:r>
            <w:r w:rsidRPr="000F7A36">
              <w:rPr>
                <w:rFonts w:ascii="Times New Roman" w:eastAsia="Times New Roman" w:hAnsi="Times New Roman"/>
                <w:color w:val="000000"/>
                <w:w w:val="97"/>
                <w:sz w:val="16"/>
                <w:lang w:val="ru-RU"/>
              </w:rPr>
              <w:t xml:space="preserve">Составлять план; </w:t>
            </w:r>
            <w:r w:rsidRPr="000F7A36">
              <w:rPr>
                <w:lang w:val="ru-RU"/>
              </w:rPr>
              <w:br/>
            </w:r>
            <w:r w:rsidRPr="000F7A36">
              <w:rPr>
                <w:rFonts w:ascii="Times New Roman" w:eastAsia="Times New Roman" w:hAnsi="Times New Roman"/>
                <w:color w:val="000000"/>
                <w:w w:val="97"/>
                <w:sz w:val="16"/>
                <w:lang w:val="ru-RU"/>
              </w:rPr>
              <w:t xml:space="preserve">Определять сюжет и тематическое своеобразие </w:t>
            </w:r>
            <w:r w:rsidRPr="000F7A36">
              <w:rPr>
                <w:lang w:val="ru-RU"/>
              </w:rPr>
              <w:br/>
            </w:r>
            <w:r w:rsidRPr="000F7A36">
              <w:rPr>
                <w:rFonts w:ascii="Times New Roman" w:eastAsia="Times New Roman" w:hAnsi="Times New Roman"/>
                <w:color w:val="000000"/>
                <w:w w:val="97"/>
                <w:sz w:val="16"/>
                <w:lang w:val="ru-RU"/>
              </w:rPr>
              <w:t xml:space="preserve">произведения; </w:t>
            </w:r>
            <w:r w:rsidRPr="000F7A36">
              <w:rPr>
                <w:lang w:val="ru-RU"/>
              </w:rPr>
              <w:br/>
            </w:r>
            <w:r w:rsidRPr="000F7A36">
              <w:rPr>
                <w:rFonts w:ascii="Times New Roman" w:eastAsia="Times New Roman" w:hAnsi="Times New Roman"/>
                <w:color w:val="000000"/>
                <w:w w:val="97"/>
                <w:sz w:val="16"/>
                <w:lang w:val="ru-RU"/>
              </w:rPr>
              <w:t>Находить и характеризовать образ рассказчика, его роль в повествовании;</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131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5.6.</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45" w:lineRule="auto"/>
              <w:ind w:left="72" w:right="1440"/>
              <w:rPr>
                <w:lang w:val="ru-RU"/>
              </w:rPr>
            </w:pPr>
            <w:r w:rsidRPr="000F7A36">
              <w:rPr>
                <w:rFonts w:ascii="Times New Roman" w:eastAsia="Times New Roman" w:hAnsi="Times New Roman"/>
                <w:b/>
                <w:color w:val="000000"/>
                <w:w w:val="97"/>
                <w:sz w:val="16"/>
                <w:lang w:val="ru-RU"/>
              </w:rPr>
              <w:t>А. П. Платонов. Рассказы (один по выбору). Например, «Корова», «Никита» и др.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2" w:lineRule="auto"/>
              <w:ind w:left="74" w:right="144"/>
              <w:rPr>
                <w:lang w:val="ru-RU"/>
              </w:rPr>
            </w:pPr>
            <w:r w:rsidRPr="000F7A36">
              <w:rPr>
                <w:rFonts w:ascii="Times New Roman" w:eastAsia="Times New Roman" w:hAnsi="Times New Roman"/>
                <w:color w:val="000000"/>
                <w:w w:val="97"/>
                <w:sz w:val="16"/>
                <w:lang w:val="ru-RU"/>
              </w:rPr>
              <w:t xml:space="preserve">Выразительно читать прозаический текст, отвечать на вопросы по прочитанному произведению, задавать вопросы с целью понимания содержания </w:t>
            </w:r>
            <w:r w:rsidRPr="000F7A36">
              <w:rPr>
                <w:lang w:val="ru-RU"/>
              </w:rPr>
              <w:br/>
            </w:r>
            <w:r w:rsidRPr="000F7A36">
              <w:rPr>
                <w:rFonts w:ascii="Times New Roman" w:eastAsia="Times New Roman" w:hAnsi="Times New Roman"/>
                <w:color w:val="000000"/>
                <w:w w:val="97"/>
                <w:sz w:val="16"/>
                <w:lang w:val="ru-RU"/>
              </w:rPr>
              <w:t xml:space="preserve">произведения, владеть разными видами пересказа; Составлять план; </w:t>
            </w:r>
            <w:r w:rsidRPr="000F7A36">
              <w:rPr>
                <w:lang w:val="ru-RU"/>
              </w:rPr>
              <w:br/>
            </w:r>
            <w:r w:rsidRPr="000F7A36">
              <w:rPr>
                <w:rFonts w:ascii="Times New Roman" w:eastAsia="Times New Roman" w:hAnsi="Times New Roman"/>
                <w:color w:val="000000"/>
                <w:w w:val="97"/>
                <w:sz w:val="16"/>
                <w:lang w:val="ru-RU"/>
              </w:rPr>
              <w:t>Определять тему рассказа;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6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5.7.</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речи</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45" w:lineRule="auto"/>
              <w:ind w:left="74" w:right="144"/>
              <w:rPr>
                <w:lang w:val="ru-RU"/>
              </w:rPr>
            </w:pPr>
            <w:r w:rsidRPr="000F7A36">
              <w:rPr>
                <w:rFonts w:ascii="Times New Roman" w:eastAsia="Times New Roman" w:hAnsi="Times New Roman"/>
                <w:color w:val="000000"/>
                <w:w w:val="97"/>
                <w:sz w:val="16"/>
                <w:lang w:val="ru-RU"/>
              </w:rPr>
              <w:t>Определять средства выразительности прозаического текста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1886"/>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5.8.</w:t>
            </w:r>
          </w:p>
        </w:tc>
        <w:tc>
          <w:tcPr>
            <w:tcW w:w="4648" w:type="dxa"/>
            <w:tcBorders>
              <w:top w:val="single" w:sz="4" w:space="0" w:color="000000"/>
              <w:left w:val="single" w:sz="4" w:space="0" w:color="000000"/>
              <w:bottom w:val="single" w:sz="5" w:space="0" w:color="000000"/>
              <w:right w:val="single" w:sz="5" w:space="0" w:color="000000"/>
            </w:tcBorders>
            <w:tcMar>
              <w:left w:w="0" w:type="dxa"/>
              <w:right w:w="0" w:type="dxa"/>
            </w:tcMar>
          </w:tcPr>
          <w:p w:rsidR="00822E15" w:rsidRPr="000F7A36" w:rsidRDefault="00E65FC3">
            <w:pPr>
              <w:autoSpaceDE w:val="0"/>
              <w:autoSpaceDN w:val="0"/>
              <w:spacing w:before="78" w:after="0" w:line="230" w:lineRule="auto"/>
              <w:ind w:left="72"/>
              <w:rPr>
                <w:lang w:val="ru-RU"/>
              </w:rPr>
            </w:pPr>
            <w:r w:rsidRPr="000F7A36">
              <w:rPr>
                <w:rFonts w:ascii="Times New Roman" w:eastAsia="Times New Roman" w:hAnsi="Times New Roman"/>
                <w:b/>
                <w:color w:val="000000"/>
                <w:w w:val="97"/>
                <w:sz w:val="16"/>
                <w:lang w:val="ru-RU"/>
              </w:rPr>
              <w:t>В. П. Астафьев. Рассказ «</w:t>
            </w:r>
            <w:proofErr w:type="spellStart"/>
            <w:r w:rsidRPr="000F7A36">
              <w:rPr>
                <w:rFonts w:ascii="Times New Roman" w:eastAsia="Times New Roman" w:hAnsi="Times New Roman"/>
                <w:b/>
                <w:color w:val="000000"/>
                <w:w w:val="97"/>
                <w:sz w:val="16"/>
                <w:lang w:val="ru-RU"/>
              </w:rPr>
              <w:t>Васюткино</w:t>
            </w:r>
            <w:proofErr w:type="spellEnd"/>
            <w:r w:rsidRPr="000F7A36">
              <w:rPr>
                <w:rFonts w:ascii="Times New Roman" w:eastAsia="Times New Roman" w:hAnsi="Times New Roman"/>
                <w:b/>
                <w:color w:val="000000"/>
                <w:w w:val="97"/>
                <w:sz w:val="16"/>
                <w:lang w:val="ru-RU"/>
              </w:rPr>
              <w:t xml:space="preserve"> озеро»</w:t>
            </w:r>
          </w:p>
        </w:tc>
        <w:tc>
          <w:tcPr>
            <w:tcW w:w="528" w:type="dxa"/>
            <w:tcBorders>
              <w:top w:val="single" w:sz="4" w:space="0" w:color="000000"/>
              <w:left w:val="single" w:sz="5"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Pr>
                <w:lang w:val="ru-RU"/>
              </w:rPr>
            </w:pPr>
            <w:r w:rsidRPr="000F7A36">
              <w:rPr>
                <w:rFonts w:ascii="Times New Roman" w:eastAsia="Times New Roman" w:hAnsi="Times New Roman"/>
                <w:color w:val="000000"/>
                <w:w w:val="97"/>
                <w:sz w:val="16"/>
                <w:lang w:val="ru-RU"/>
              </w:rPr>
              <w:t xml:space="preserve">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определять их роль в произведении; Находить значение незнакомого слова в словаре; Определять характер главного героя, его </w:t>
            </w:r>
            <w:r w:rsidRPr="000F7A36">
              <w:rPr>
                <w:lang w:val="ru-RU"/>
              </w:rPr>
              <w:br/>
            </w:r>
            <w:r w:rsidRPr="000F7A36">
              <w:rPr>
                <w:rFonts w:ascii="Times New Roman" w:eastAsia="Times New Roman" w:hAnsi="Times New Roman"/>
                <w:color w:val="000000"/>
                <w:w w:val="97"/>
                <w:sz w:val="16"/>
                <w:lang w:val="ru-RU"/>
              </w:rPr>
              <w:t xml:space="preserve">взаимоотношение с природой; </w:t>
            </w:r>
            <w:r w:rsidRPr="000F7A36">
              <w:rPr>
                <w:lang w:val="ru-RU"/>
              </w:rPr>
              <w:br/>
            </w:r>
            <w:r w:rsidRPr="000F7A36">
              <w:rPr>
                <w:rFonts w:ascii="Times New Roman" w:eastAsia="Times New Roman" w:hAnsi="Times New Roman"/>
                <w:color w:val="000000"/>
                <w:w w:val="97"/>
                <w:sz w:val="16"/>
                <w:lang w:val="ru-RU"/>
              </w:rPr>
              <w:t xml:space="preserve">Выявлять роль пейзажа в рассказе; </w:t>
            </w:r>
            <w:r w:rsidRPr="000F7A36">
              <w:rPr>
                <w:lang w:val="ru-RU"/>
              </w:rPr>
              <w:br/>
            </w:r>
            <w:proofErr w:type="gramStart"/>
            <w:r w:rsidRPr="000F7A36">
              <w:rPr>
                <w:rFonts w:ascii="Times New Roman" w:eastAsia="Times New Roman" w:hAnsi="Times New Roman"/>
                <w:color w:val="000000"/>
                <w:w w:val="97"/>
                <w:sz w:val="16"/>
                <w:lang w:val="ru-RU"/>
              </w:rPr>
              <w:t>Высказывать своё отношение</w:t>
            </w:r>
            <w:proofErr w:type="gramEnd"/>
            <w:r w:rsidRPr="000F7A36">
              <w:rPr>
                <w:rFonts w:ascii="Times New Roman" w:eastAsia="Times New Roman" w:hAnsi="Times New Roman"/>
                <w:color w:val="000000"/>
                <w:w w:val="97"/>
                <w:sz w:val="16"/>
                <w:lang w:val="ru-RU"/>
              </w:rPr>
              <w:t xml:space="preserve"> к герою рассказа;</w:t>
            </w:r>
          </w:p>
        </w:tc>
        <w:tc>
          <w:tcPr>
            <w:tcW w:w="1020"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jc w:val="center"/>
            </w:pPr>
            <w:r>
              <w:rPr>
                <w:rFonts w:ascii="Times New Roman" w:eastAsia="Times New Roman" w:hAnsi="Times New Roman"/>
                <w:color w:val="000000"/>
                <w:w w:val="97"/>
                <w:sz w:val="16"/>
              </w:rPr>
              <w:t>5.9.</w:t>
            </w:r>
          </w:p>
        </w:tc>
        <w:tc>
          <w:tcPr>
            <w:tcW w:w="4648" w:type="dxa"/>
            <w:tcBorders>
              <w:top w:val="single" w:sz="5"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4" w:after="0" w:line="230" w:lineRule="auto"/>
              <w:ind w:left="72"/>
            </w:pP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речи</w:t>
            </w:r>
            <w:proofErr w:type="spellEnd"/>
          </w:p>
        </w:tc>
        <w:tc>
          <w:tcPr>
            <w:tcW w:w="528" w:type="dxa"/>
            <w:tcBorders>
              <w:top w:val="single" w:sz="5"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ind w:left="68"/>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ind w:left="72"/>
            </w:pPr>
            <w:r>
              <w:rPr>
                <w:rFonts w:ascii="Times New Roman" w:eastAsia="Times New Roman" w:hAnsi="Times New Roman"/>
                <w:color w:val="000000"/>
                <w:w w:val="97"/>
                <w:sz w:val="16"/>
              </w:rPr>
              <w:t>1</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4" w:after="0" w:line="245" w:lineRule="auto"/>
              <w:ind w:left="74" w:right="144"/>
              <w:rPr>
                <w:lang w:val="ru-RU"/>
              </w:rPr>
            </w:pPr>
            <w:r w:rsidRPr="000F7A36">
              <w:rPr>
                <w:rFonts w:ascii="Times New Roman" w:eastAsia="Times New Roman" w:hAnsi="Times New Roman"/>
                <w:color w:val="000000"/>
                <w:w w:val="97"/>
                <w:sz w:val="16"/>
                <w:lang w:val="ru-RU"/>
              </w:rPr>
              <w:t>Писать сочинение по самостоятельно составленному плану</w:t>
            </w:r>
          </w:p>
        </w:tc>
        <w:tc>
          <w:tcPr>
            <w:tcW w:w="1020"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ind w:left="72"/>
            </w:pPr>
            <w:proofErr w:type="spellStart"/>
            <w:r>
              <w:rPr>
                <w:rFonts w:ascii="Times New Roman" w:eastAsia="Times New Roman" w:hAnsi="Times New Roman"/>
                <w:color w:val="000000"/>
                <w:w w:val="97"/>
                <w:sz w:val="16"/>
              </w:rPr>
              <w:t>сочинение</w:t>
            </w:r>
            <w:proofErr w:type="spellEnd"/>
            <w:r>
              <w:rPr>
                <w:rFonts w:ascii="Times New Roman" w:eastAsia="Times New Roman" w:hAnsi="Times New Roman"/>
                <w:color w:val="000000"/>
                <w:w w:val="97"/>
                <w:sz w:val="16"/>
              </w:rPr>
              <w:t>;</w:t>
            </w:r>
          </w:p>
        </w:tc>
        <w:tc>
          <w:tcPr>
            <w:tcW w:w="2006"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jc w:val="center"/>
            </w:pPr>
            <w:r>
              <w:rPr>
                <w:rFonts w:ascii="Times New Roman" w:eastAsia="Times New Roman" w:hAnsi="Times New Roman"/>
                <w:color w:val="000000"/>
                <w:w w:val="97"/>
                <w:sz w:val="16"/>
              </w:rPr>
              <w:t>http://www.1september.ru/ru/</w:t>
            </w:r>
          </w:p>
        </w:tc>
      </w:tr>
      <w:tr w:rsidR="00822E15">
        <w:trPr>
          <w:trHeight w:hRule="exact" w:val="348"/>
        </w:trPr>
        <w:tc>
          <w:tcPr>
            <w:tcW w:w="504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19</w:t>
            </w:r>
          </w:p>
        </w:tc>
        <w:tc>
          <w:tcPr>
            <w:tcW w:w="993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r w:rsidR="00822E15" w:rsidRPr="00F2384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33" w:lineRule="auto"/>
              <w:ind w:left="72"/>
              <w:rPr>
                <w:lang w:val="ru-RU"/>
              </w:rPr>
            </w:pPr>
            <w:r w:rsidRPr="000F7A36">
              <w:rPr>
                <w:rFonts w:ascii="Times New Roman" w:eastAsia="Times New Roman" w:hAnsi="Times New Roman"/>
                <w:color w:val="000000"/>
                <w:w w:val="97"/>
                <w:sz w:val="16"/>
                <w:lang w:val="ru-RU"/>
              </w:rPr>
              <w:t xml:space="preserve">Раздел 6. </w:t>
            </w:r>
            <w:r w:rsidRPr="000F7A36">
              <w:rPr>
                <w:rFonts w:ascii="Times New Roman" w:eastAsia="Times New Roman" w:hAnsi="Times New Roman"/>
                <w:b/>
                <w:color w:val="000000"/>
                <w:w w:val="97"/>
                <w:sz w:val="16"/>
                <w:lang w:val="ru-RU"/>
              </w:rPr>
              <w:t xml:space="preserve">Литература </w:t>
            </w:r>
            <w:r>
              <w:rPr>
                <w:rFonts w:ascii="Times New Roman" w:eastAsia="Times New Roman" w:hAnsi="Times New Roman"/>
                <w:b/>
                <w:color w:val="000000"/>
                <w:w w:val="97"/>
                <w:sz w:val="16"/>
              </w:rPr>
              <w:t>XX</w:t>
            </w:r>
            <w:r w:rsidRPr="000F7A36">
              <w:rPr>
                <w:rFonts w:ascii="Times New Roman" w:eastAsia="Times New Roman" w:hAnsi="Times New Roman"/>
                <w:b/>
                <w:color w:val="000000"/>
                <w:w w:val="97"/>
                <w:sz w:val="16"/>
                <w:lang w:val="ru-RU"/>
              </w:rPr>
              <w:t>—</w:t>
            </w:r>
            <w:r>
              <w:rPr>
                <w:rFonts w:ascii="Times New Roman" w:eastAsia="Times New Roman" w:hAnsi="Times New Roman"/>
                <w:b/>
                <w:color w:val="000000"/>
                <w:w w:val="97"/>
                <w:sz w:val="16"/>
              </w:rPr>
              <w:t>XXI</w:t>
            </w:r>
            <w:r w:rsidRPr="000F7A36">
              <w:rPr>
                <w:rFonts w:ascii="Times New Roman" w:eastAsia="Times New Roman" w:hAnsi="Times New Roman"/>
                <w:b/>
                <w:color w:val="000000"/>
                <w:w w:val="97"/>
                <w:sz w:val="16"/>
                <w:lang w:val="ru-RU"/>
              </w:rPr>
              <w:t xml:space="preserve"> веков</w:t>
            </w:r>
          </w:p>
        </w:tc>
      </w:tr>
      <w:tr w:rsidR="00822E15">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6.1.</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6" w:after="0" w:line="245" w:lineRule="auto"/>
              <w:ind w:left="72" w:right="432"/>
              <w:rPr>
                <w:lang w:val="ru-RU"/>
              </w:rPr>
            </w:pPr>
            <w:r w:rsidRPr="000F7A36">
              <w:rPr>
                <w:rFonts w:ascii="Times New Roman" w:eastAsia="Times New Roman" w:hAnsi="Times New Roman"/>
                <w:b/>
                <w:color w:val="000000"/>
                <w:w w:val="97"/>
                <w:sz w:val="16"/>
                <w:lang w:val="ru-RU"/>
              </w:rPr>
              <w:t>Произведения отечественной прозы на тему «Человек на войне» (не менее двух).</w:t>
            </w:r>
          </w:p>
          <w:p w:rsidR="00822E15" w:rsidRPr="000F7A36" w:rsidRDefault="00E65FC3">
            <w:pPr>
              <w:autoSpaceDE w:val="0"/>
              <w:autoSpaceDN w:val="0"/>
              <w:spacing w:before="20" w:after="0" w:line="247" w:lineRule="auto"/>
              <w:ind w:left="72" w:right="720"/>
              <w:rPr>
                <w:lang w:val="ru-RU"/>
              </w:rPr>
            </w:pPr>
            <w:r w:rsidRPr="000F7A36">
              <w:rPr>
                <w:rFonts w:ascii="Times New Roman" w:eastAsia="Times New Roman" w:hAnsi="Times New Roman"/>
                <w:b/>
                <w:color w:val="000000"/>
                <w:w w:val="97"/>
                <w:sz w:val="16"/>
                <w:lang w:val="ru-RU"/>
              </w:rPr>
              <w:t>Например, Л. А. Кассиль. «Дорогие мои мальчишки»; Ю. Я. Яковлев. «Девочки с Васильевского острова»; В. П. Катаев. «Сын полка» и др.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4" w:lineRule="auto"/>
              <w:ind w:left="74"/>
              <w:rPr>
                <w:lang w:val="ru-RU"/>
              </w:rPr>
            </w:pPr>
            <w:r w:rsidRPr="000F7A36">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0F7A36">
              <w:rPr>
                <w:lang w:val="ru-RU"/>
              </w:rPr>
              <w:br/>
            </w:r>
            <w:r w:rsidRPr="000F7A36">
              <w:rPr>
                <w:rFonts w:ascii="Times New Roman" w:eastAsia="Times New Roman" w:hAnsi="Times New Roman"/>
                <w:color w:val="000000"/>
                <w:w w:val="97"/>
                <w:sz w:val="16"/>
                <w:lang w:val="ru-RU"/>
              </w:rPr>
              <w:t xml:space="preserve">Отвечать на вопросы (с использованием цитирования) и самостоятельно формулировать вопросы к тексту; Участвовать в коллективном диалоге; </w:t>
            </w:r>
            <w:r w:rsidRPr="000F7A36">
              <w:rPr>
                <w:lang w:val="ru-RU"/>
              </w:rPr>
              <w:br/>
            </w:r>
            <w:r w:rsidRPr="000F7A36">
              <w:rPr>
                <w:rFonts w:ascii="Times New Roman" w:eastAsia="Times New Roman" w:hAnsi="Times New Roman"/>
                <w:color w:val="000000"/>
                <w:w w:val="97"/>
                <w:sz w:val="16"/>
                <w:lang w:val="ru-RU"/>
              </w:rPr>
              <w:t xml:space="preserve">Анализировать сюжет, тему произведения, определять его композиционные особенности; </w:t>
            </w:r>
            <w:r w:rsidRPr="000F7A36">
              <w:rPr>
                <w:lang w:val="ru-RU"/>
              </w:rPr>
              <w:br/>
            </w:r>
            <w:r w:rsidRPr="000F7A36">
              <w:rPr>
                <w:rFonts w:ascii="Times New Roman" w:eastAsia="Times New Roman" w:hAnsi="Times New Roman"/>
                <w:color w:val="000000"/>
                <w:w w:val="97"/>
                <w:sz w:val="16"/>
                <w:lang w:val="ru-RU"/>
              </w:rPr>
              <w:t>Характеризовать и сопоставлять героев произведения, выявлять художественные средства их создания;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54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6.2.</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b/>
                <w:color w:val="000000"/>
                <w:w w:val="97"/>
                <w:sz w:val="16"/>
              </w:rPr>
              <w:t>Внеклассное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чтение</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45" w:lineRule="auto"/>
              <w:ind w:left="74" w:right="864"/>
              <w:rPr>
                <w:lang w:val="ru-RU"/>
              </w:rPr>
            </w:pPr>
            <w:r w:rsidRPr="000F7A36">
              <w:rPr>
                <w:rFonts w:ascii="Times New Roman" w:eastAsia="Times New Roman" w:hAnsi="Times New Roman"/>
                <w:color w:val="000000"/>
                <w:w w:val="97"/>
                <w:sz w:val="16"/>
                <w:lang w:val="ru-RU"/>
              </w:rPr>
              <w:t xml:space="preserve">Использовать различные виды </w:t>
            </w:r>
            <w:proofErr w:type="spellStart"/>
            <w:r w:rsidRPr="000F7A36">
              <w:rPr>
                <w:rFonts w:ascii="Times New Roman" w:eastAsia="Times New Roman" w:hAnsi="Times New Roman"/>
                <w:color w:val="000000"/>
                <w:w w:val="97"/>
                <w:sz w:val="16"/>
                <w:lang w:val="ru-RU"/>
              </w:rPr>
              <w:t>перессказа</w:t>
            </w:r>
            <w:proofErr w:type="spellEnd"/>
            <w:r w:rsidRPr="000F7A36">
              <w:rPr>
                <w:rFonts w:ascii="Times New Roman" w:eastAsia="Times New Roman" w:hAnsi="Times New Roman"/>
                <w:color w:val="000000"/>
                <w:w w:val="97"/>
                <w:sz w:val="16"/>
                <w:lang w:val="ru-RU"/>
              </w:rPr>
              <w:t xml:space="preserve"> произведений</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148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6.3.</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6" w:after="0" w:line="245" w:lineRule="auto"/>
              <w:ind w:left="72" w:right="288"/>
              <w:rPr>
                <w:lang w:val="ru-RU"/>
              </w:rPr>
            </w:pPr>
            <w:r w:rsidRPr="000F7A36">
              <w:rPr>
                <w:rFonts w:ascii="Times New Roman" w:eastAsia="Times New Roman" w:hAnsi="Times New Roman"/>
                <w:b/>
                <w:color w:val="000000"/>
                <w:w w:val="97"/>
                <w:sz w:val="16"/>
                <w:lang w:val="ru-RU"/>
              </w:rPr>
              <w:t xml:space="preserve">Произведения отечественных писателей </w:t>
            </w:r>
            <w:r>
              <w:rPr>
                <w:rFonts w:ascii="Times New Roman" w:eastAsia="Times New Roman" w:hAnsi="Times New Roman"/>
                <w:b/>
                <w:color w:val="000000"/>
                <w:w w:val="97"/>
                <w:sz w:val="16"/>
              </w:rPr>
              <w:t>XIX</w:t>
            </w:r>
            <w:r w:rsidRPr="000F7A36">
              <w:rPr>
                <w:rFonts w:ascii="Times New Roman" w:eastAsia="Times New Roman" w:hAnsi="Times New Roman"/>
                <w:b/>
                <w:color w:val="000000"/>
                <w:w w:val="97"/>
                <w:sz w:val="16"/>
                <w:lang w:val="ru-RU"/>
              </w:rPr>
              <w:t>–</w:t>
            </w:r>
            <w:r>
              <w:rPr>
                <w:rFonts w:ascii="Times New Roman" w:eastAsia="Times New Roman" w:hAnsi="Times New Roman"/>
                <w:b/>
                <w:color w:val="000000"/>
                <w:w w:val="97"/>
                <w:sz w:val="16"/>
              </w:rPr>
              <w:t>XXI</w:t>
            </w:r>
            <w:r w:rsidRPr="000F7A36">
              <w:rPr>
                <w:rFonts w:ascii="Times New Roman" w:eastAsia="Times New Roman" w:hAnsi="Times New Roman"/>
                <w:b/>
                <w:color w:val="000000"/>
                <w:w w:val="97"/>
                <w:sz w:val="16"/>
                <w:lang w:val="ru-RU"/>
              </w:rPr>
              <w:t xml:space="preserve"> веков на тему детства (не менее двух).</w:t>
            </w:r>
          </w:p>
          <w:p w:rsidR="00822E15" w:rsidRPr="000F7A36" w:rsidRDefault="00E65FC3">
            <w:pPr>
              <w:autoSpaceDE w:val="0"/>
              <w:autoSpaceDN w:val="0"/>
              <w:spacing w:before="18" w:after="0" w:line="233" w:lineRule="auto"/>
              <w:ind w:left="72"/>
              <w:rPr>
                <w:lang w:val="ru-RU"/>
              </w:rPr>
            </w:pPr>
            <w:r w:rsidRPr="000F7A36">
              <w:rPr>
                <w:rFonts w:ascii="Times New Roman" w:eastAsia="Times New Roman" w:hAnsi="Times New Roman"/>
                <w:b/>
                <w:color w:val="000000"/>
                <w:w w:val="97"/>
                <w:sz w:val="16"/>
                <w:lang w:val="ru-RU"/>
              </w:rPr>
              <w:t>Например, произведения В. Г. Короленко, В. П. Катаева, В. П.</w:t>
            </w:r>
          </w:p>
          <w:p w:rsidR="00822E15" w:rsidRPr="000F7A36" w:rsidRDefault="00E65FC3">
            <w:pPr>
              <w:autoSpaceDE w:val="0"/>
              <w:autoSpaceDN w:val="0"/>
              <w:spacing w:before="18" w:after="0" w:line="250" w:lineRule="auto"/>
              <w:ind w:left="72" w:right="432"/>
              <w:rPr>
                <w:lang w:val="ru-RU"/>
              </w:rPr>
            </w:pPr>
            <w:r w:rsidRPr="000F7A36">
              <w:rPr>
                <w:rFonts w:ascii="Times New Roman" w:eastAsia="Times New Roman" w:hAnsi="Times New Roman"/>
                <w:b/>
                <w:color w:val="000000"/>
                <w:w w:val="97"/>
                <w:sz w:val="16"/>
                <w:lang w:val="ru-RU"/>
              </w:rPr>
              <w:t xml:space="preserve">Крапивина, Ю. П. Казакова, А. Г. Алексина, </w:t>
            </w:r>
            <w:r w:rsidRPr="000F7A36">
              <w:rPr>
                <w:lang w:val="ru-RU"/>
              </w:rPr>
              <w:br/>
            </w:r>
            <w:r w:rsidRPr="000F7A36">
              <w:rPr>
                <w:rFonts w:ascii="Times New Roman" w:eastAsia="Times New Roman" w:hAnsi="Times New Roman"/>
                <w:b/>
                <w:color w:val="000000"/>
                <w:w w:val="97"/>
                <w:sz w:val="16"/>
                <w:lang w:val="ru-RU"/>
              </w:rPr>
              <w:t xml:space="preserve">В. П. Астафьева, В. К. </w:t>
            </w:r>
            <w:proofErr w:type="spellStart"/>
            <w:r w:rsidRPr="000F7A36">
              <w:rPr>
                <w:rFonts w:ascii="Times New Roman" w:eastAsia="Times New Roman" w:hAnsi="Times New Roman"/>
                <w:b/>
                <w:color w:val="000000"/>
                <w:w w:val="97"/>
                <w:sz w:val="16"/>
                <w:lang w:val="ru-RU"/>
              </w:rPr>
              <w:t>Железникова</w:t>
            </w:r>
            <w:proofErr w:type="spellEnd"/>
            <w:r w:rsidRPr="000F7A36">
              <w:rPr>
                <w:rFonts w:ascii="Times New Roman" w:eastAsia="Times New Roman" w:hAnsi="Times New Roman"/>
                <w:b/>
                <w:color w:val="000000"/>
                <w:w w:val="97"/>
                <w:sz w:val="16"/>
                <w:lang w:val="ru-RU"/>
              </w:rPr>
              <w:t xml:space="preserve">, Ю. Я. Яковлева, Ю. И. Коваля, А. А. </w:t>
            </w:r>
            <w:proofErr w:type="spellStart"/>
            <w:r w:rsidRPr="000F7A36">
              <w:rPr>
                <w:rFonts w:ascii="Times New Roman" w:eastAsia="Times New Roman" w:hAnsi="Times New Roman"/>
                <w:b/>
                <w:color w:val="000000"/>
                <w:w w:val="97"/>
                <w:sz w:val="16"/>
                <w:lang w:val="ru-RU"/>
              </w:rPr>
              <w:t>Гиваргизова</w:t>
            </w:r>
            <w:proofErr w:type="spellEnd"/>
            <w:r w:rsidRPr="000F7A36">
              <w:rPr>
                <w:rFonts w:ascii="Times New Roman" w:eastAsia="Times New Roman" w:hAnsi="Times New Roman"/>
                <w:b/>
                <w:color w:val="000000"/>
                <w:w w:val="97"/>
                <w:sz w:val="16"/>
                <w:lang w:val="ru-RU"/>
              </w:rPr>
              <w:t xml:space="preserve">, М. С. </w:t>
            </w:r>
            <w:proofErr w:type="spellStart"/>
            <w:r w:rsidRPr="000F7A36">
              <w:rPr>
                <w:rFonts w:ascii="Times New Roman" w:eastAsia="Times New Roman" w:hAnsi="Times New Roman"/>
                <w:b/>
                <w:color w:val="000000"/>
                <w:w w:val="97"/>
                <w:sz w:val="16"/>
                <w:lang w:val="ru-RU"/>
              </w:rPr>
              <w:t>Аромштам</w:t>
            </w:r>
            <w:proofErr w:type="spellEnd"/>
            <w:r w:rsidRPr="000F7A36">
              <w:rPr>
                <w:rFonts w:ascii="Times New Roman" w:eastAsia="Times New Roman" w:hAnsi="Times New Roman"/>
                <w:b/>
                <w:color w:val="000000"/>
                <w:w w:val="97"/>
                <w:sz w:val="16"/>
                <w:lang w:val="ru-RU"/>
              </w:rPr>
              <w:t xml:space="preserve">, </w:t>
            </w:r>
            <w:r w:rsidRPr="000F7A36">
              <w:rPr>
                <w:lang w:val="ru-RU"/>
              </w:rPr>
              <w:br/>
            </w:r>
            <w:r w:rsidRPr="000F7A36">
              <w:rPr>
                <w:rFonts w:ascii="Times New Roman" w:eastAsia="Times New Roman" w:hAnsi="Times New Roman"/>
                <w:b/>
                <w:color w:val="000000"/>
                <w:w w:val="97"/>
                <w:sz w:val="16"/>
                <w:lang w:val="ru-RU"/>
              </w:rPr>
              <w:t xml:space="preserve">Н. Ю. </w:t>
            </w:r>
            <w:proofErr w:type="spellStart"/>
            <w:r w:rsidRPr="000F7A36">
              <w:rPr>
                <w:rFonts w:ascii="Times New Roman" w:eastAsia="Times New Roman" w:hAnsi="Times New Roman"/>
                <w:b/>
                <w:color w:val="000000"/>
                <w:w w:val="97"/>
                <w:sz w:val="16"/>
                <w:lang w:val="ru-RU"/>
              </w:rPr>
              <w:t>Абгарян</w:t>
            </w:r>
            <w:proofErr w:type="spellEnd"/>
            <w:r w:rsidRPr="000F7A36">
              <w:rPr>
                <w:rFonts w:ascii="Times New Roman" w:eastAsia="Times New Roman" w:hAnsi="Times New Roman"/>
                <w:b/>
                <w:color w:val="000000"/>
                <w:w w:val="97"/>
                <w:sz w:val="16"/>
                <w:lang w:val="ru-RU"/>
              </w:rPr>
              <w:t xml:space="preserve">, А. В. </w:t>
            </w:r>
            <w:proofErr w:type="spellStart"/>
            <w:r w:rsidRPr="000F7A36">
              <w:rPr>
                <w:rFonts w:ascii="Times New Roman" w:eastAsia="Times New Roman" w:hAnsi="Times New Roman"/>
                <w:b/>
                <w:color w:val="000000"/>
                <w:w w:val="97"/>
                <w:sz w:val="16"/>
                <w:lang w:val="ru-RU"/>
              </w:rPr>
              <w:t>Жвалевского</w:t>
            </w:r>
            <w:proofErr w:type="spellEnd"/>
            <w:r w:rsidRPr="000F7A36">
              <w:rPr>
                <w:rFonts w:ascii="Times New Roman" w:eastAsia="Times New Roman" w:hAnsi="Times New Roman"/>
                <w:b/>
                <w:color w:val="000000"/>
                <w:w w:val="97"/>
                <w:sz w:val="16"/>
                <w:lang w:val="ru-RU"/>
              </w:rPr>
              <w:t xml:space="preserve"> и Е. Б. Пастернак и др.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2" w:lineRule="auto"/>
              <w:ind w:left="74" w:right="144"/>
              <w:rPr>
                <w:lang w:val="ru-RU"/>
              </w:rPr>
            </w:pPr>
            <w:r w:rsidRPr="000F7A36">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0F7A36">
              <w:rPr>
                <w:lang w:val="ru-RU"/>
              </w:rPr>
              <w:br/>
            </w:r>
            <w:r w:rsidRPr="000F7A36">
              <w:rPr>
                <w:rFonts w:ascii="Times New Roman" w:eastAsia="Times New Roman" w:hAnsi="Times New Roman"/>
                <w:color w:val="000000"/>
                <w:w w:val="97"/>
                <w:sz w:val="16"/>
                <w:lang w:val="ru-RU"/>
              </w:rPr>
              <w:t xml:space="preserve">Отвечать на вопросы, формулировать самостоятельно вопросы к тексту, пересказывать прозаические </w:t>
            </w:r>
            <w:r w:rsidRPr="000F7A36">
              <w:rPr>
                <w:lang w:val="ru-RU"/>
              </w:rPr>
              <w:br/>
            </w:r>
            <w:r w:rsidRPr="000F7A36">
              <w:rPr>
                <w:rFonts w:ascii="Times New Roman" w:eastAsia="Times New Roman" w:hAnsi="Times New Roman"/>
                <w:color w:val="000000"/>
                <w:w w:val="97"/>
                <w:sz w:val="16"/>
                <w:lang w:val="ru-RU"/>
              </w:rPr>
              <w:t xml:space="preserve">произведения; </w:t>
            </w:r>
            <w:r w:rsidRPr="000F7A36">
              <w:rPr>
                <w:lang w:val="ru-RU"/>
              </w:rPr>
              <w:br/>
            </w:r>
            <w:r w:rsidRPr="000F7A36">
              <w:rPr>
                <w:rFonts w:ascii="Times New Roman" w:eastAsia="Times New Roman" w:hAnsi="Times New Roman"/>
                <w:color w:val="000000"/>
                <w:w w:val="97"/>
                <w:sz w:val="16"/>
                <w:lang w:val="ru-RU"/>
              </w:rPr>
              <w:t>Определять тему, идею произведения;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bl>
    <w:p w:rsidR="00822E15" w:rsidRDefault="00822E15">
      <w:pPr>
        <w:autoSpaceDE w:val="0"/>
        <w:autoSpaceDN w:val="0"/>
        <w:spacing w:after="0" w:line="14" w:lineRule="exact"/>
      </w:pPr>
    </w:p>
    <w:p w:rsidR="00822E15" w:rsidRDefault="00822E15">
      <w:pPr>
        <w:sectPr w:rsidR="00822E15" w:rsidSect="005D6413">
          <w:pgSz w:w="16840" w:h="11900" w:orient="landscape"/>
          <w:pgMar w:top="388" w:right="666" w:bottom="284" w:left="640" w:header="720" w:footer="720" w:gutter="0"/>
          <w:cols w:space="720" w:equalWidth="0">
            <w:col w:w="15786"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4648"/>
        <w:gridCol w:w="528"/>
        <w:gridCol w:w="1104"/>
        <w:gridCol w:w="1140"/>
        <w:gridCol w:w="804"/>
        <w:gridCol w:w="3856"/>
        <w:gridCol w:w="1020"/>
        <w:gridCol w:w="2006"/>
      </w:tblGrid>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6.4.</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45" w:lineRule="auto"/>
              <w:ind w:left="74" w:right="576"/>
              <w:rPr>
                <w:lang w:val="ru-RU"/>
              </w:rPr>
            </w:pPr>
            <w:r w:rsidRPr="000F7A36">
              <w:rPr>
                <w:rFonts w:ascii="Times New Roman" w:eastAsia="Times New Roman" w:hAnsi="Times New Roman"/>
                <w:color w:val="000000"/>
                <w:w w:val="97"/>
                <w:sz w:val="16"/>
                <w:lang w:val="ru-RU"/>
              </w:rPr>
              <w:t>Характеризовать главных героев, составлять их словесный портрет;</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130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6.5.</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50" w:lineRule="auto"/>
              <w:ind w:left="72"/>
              <w:rPr>
                <w:lang w:val="ru-RU"/>
              </w:rPr>
            </w:pPr>
            <w:r w:rsidRPr="000F7A36">
              <w:rPr>
                <w:rFonts w:ascii="Times New Roman" w:eastAsia="Times New Roman" w:hAnsi="Times New Roman"/>
                <w:color w:val="000000"/>
                <w:w w:val="97"/>
                <w:sz w:val="16"/>
                <w:lang w:val="ru-RU"/>
              </w:rPr>
              <w:t xml:space="preserve">Произведения приключенческого жанра отечественных писателей (одно по выбору). Например, К. Булычёв «Девочка, с </w:t>
            </w:r>
            <w:r w:rsidRPr="000F7A36">
              <w:rPr>
                <w:lang w:val="ru-RU"/>
              </w:rPr>
              <w:br/>
            </w:r>
            <w:proofErr w:type="spellStart"/>
            <w:r w:rsidRPr="000F7A36">
              <w:rPr>
                <w:rFonts w:ascii="Times New Roman" w:eastAsia="Times New Roman" w:hAnsi="Times New Roman"/>
                <w:color w:val="000000"/>
                <w:w w:val="97"/>
                <w:sz w:val="16"/>
                <w:lang w:val="ru-RU"/>
              </w:rPr>
              <w:t>которойничегоне</w:t>
            </w:r>
            <w:proofErr w:type="spellEnd"/>
            <w:r w:rsidRPr="000F7A36">
              <w:rPr>
                <w:rFonts w:ascii="Times New Roman" w:eastAsia="Times New Roman" w:hAnsi="Times New Roman"/>
                <w:color w:val="000000"/>
                <w:w w:val="97"/>
                <w:sz w:val="16"/>
                <w:lang w:val="ru-RU"/>
              </w:rPr>
              <w:t xml:space="preserve"> случится», «Миллион приключений» (главы по выбору) и др.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2" w:lineRule="auto"/>
              <w:ind w:left="74" w:right="144"/>
              <w:rPr>
                <w:lang w:val="ru-RU"/>
              </w:rPr>
            </w:pPr>
            <w:r w:rsidRPr="000F7A36">
              <w:rPr>
                <w:rFonts w:ascii="Times New Roman" w:eastAsia="Times New Roman" w:hAnsi="Times New Roman"/>
                <w:color w:val="000000"/>
                <w:w w:val="97"/>
                <w:sz w:val="16"/>
                <w:lang w:val="ru-RU"/>
              </w:rPr>
              <w:t xml:space="preserve">Воспринимать и выразительно читать прозаический текст, отвечать на вопросы, пересказывать текст, используя авторские средства художественной </w:t>
            </w:r>
            <w:r w:rsidRPr="000F7A36">
              <w:rPr>
                <w:lang w:val="ru-RU"/>
              </w:rPr>
              <w:br/>
            </w:r>
            <w:r w:rsidRPr="000F7A36">
              <w:rPr>
                <w:rFonts w:ascii="Times New Roman" w:eastAsia="Times New Roman" w:hAnsi="Times New Roman"/>
                <w:color w:val="000000"/>
                <w:w w:val="97"/>
                <w:sz w:val="16"/>
                <w:lang w:val="ru-RU"/>
              </w:rPr>
              <w:t xml:space="preserve">выразительности; </w:t>
            </w:r>
            <w:r w:rsidRPr="000F7A36">
              <w:rPr>
                <w:lang w:val="ru-RU"/>
              </w:rPr>
              <w:br/>
            </w:r>
            <w:r w:rsidRPr="000F7A36">
              <w:rPr>
                <w:rFonts w:ascii="Times New Roman" w:eastAsia="Times New Roman" w:hAnsi="Times New Roman"/>
                <w:color w:val="000000"/>
                <w:w w:val="97"/>
                <w:sz w:val="16"/>
                <w:lang w:val="ru-RU"/>
              </w:rPr>
              <w:t xml:space="preserve">Определять тему, идею произведения; </w:t>
            </w:r>
            <w:r w:rsidRPr="000F7A36">
              <w:rPr>
                <w:lang w:val="ru-RU"/>
              </w:rPr>
              <w:br/>
            </w:r>
            <w:r w:rsidRPr="000F7A36">
              <w:rPr>
                <w:rFonts w:ascii="Times New Roman" w:eastAsia="Times New Roman" w:hAnsi="Times New Roman"/>
                <w:color w:val="000000"/>
                <w:w w:val="97"/>
                <w:sz w:val="16"/>
                <w:lang w:val="ru-RU"/>
              </w:rPr>
              <w:t>Характеризовать главных героев, основные события;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54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6.6.</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b/>
                <w:color w:val="000000"/>
                <w:w w:val="97"/>
                <w:sz w:val="16"/>
              </w:rPr>
              <w:t>Внеклассное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чтение</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30" w:lineRule="auto"/>
              <w:ind w:left="74"/>
              <w:rPr>
                <w:lang w:val="ru-RU"/>
              </w:rPr>
            </w:pPr>
            <w:r w:rsidRPr="000F7A36">
              <w:rPr>
                <w:rFonts w:ascii="Times New Roman" w:eastAsia="Times New Roman" w:hAnsi="Times New Roman"/>
                <w:color w:val="000000"/>
                <w:w w:val="97"/>
                <w:sz w:val="16"/>
                <w:lang w:val="ru-RU"/>
              </w:rPr>
              <w:t>Писать отзыв на прочитанное произведение</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348"/>
        </w:trPr>
        <w:tc>
          <w:tcPr>
            <w:tcW w:w="504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11</w:t>
            </w:r>
          </w:p>
        </w:tc>
        <w:tc>
          <w:tcPr>
            <w:tcW w:w="993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r w:rsidR="00822E15" w:rsidRPr="00F2384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33" w:lineRule="auto"/>
              <w:ind w:left="72"/>
              <w:rPr>
                <w:lang w:val="ru-RU"/>
              </w:rPr>
            </w:pPr>
            <w:r w:rsidRPr="000F7A36">
              <w:rPr>
                <w:rFonts w:ascii="Times New Roman" w:eastAsia="Times New Roman" w:hAnsi="Times New Roman"/>
                <w:color w:val="000000"/>
                <w:w w:val="97"/>
                <w:sz w:val="16"/>
                <w:lang w:val="ru-RU"/>
              </w:rPr>
              <w:t xml:space="preserve">Раздел 7. </w:t>
            </w:r>
            <w:r w:rsidRPr="000F7A36">
              <w:rPr>
                <w:rFonts w:ascii="Times New Roman" w:eastAsia="Times New Roman" w:hAnsi="Times New Roman"/>
                <w:b/>
                <w:color w:val="000000"/>
                <w:w w:val="97"/>
                <w:sz w:val="16"/>
                <w:lang w:val="ru-RU"/>
              </w:rPr>
              <w:t>Литература народов Российской Федерации</w:t>
            </w:r>
          </w:p>
        </w:tc>
      </w:tr>
      <w:tr w:rsidR="00822E15">
        <w:trPr>
          <w:trHeight w:hRule="exact" w:val="130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7.1.</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45" w:lineRule="auto"/>
              <w:ind w:left="72" w:right="432"/>
            </w:pPr>
            <w:r w:rsidRPr="000F7A36">
              <w:rPr>
                <w:rFonts w:ascii="Times New Roman" w:eastAsia="Times New Roman" w:hAnsi="Times New Roman"/>
                <w:color w:val="000000"/>
                <w:w w:val="97"/>
                <w:sz w:val="16"/>
                <w:lang w:val="ru-RU"/>
              </w:rPr>
              <w:t xml:space="preserve">Стихотворения (одно по выбору). Например, Р. Г. </w:t>
            </w:r>
            <w:proofErr w:type="spellStart"/>
            <w:r w:rsidRPr="000F7A36">
              <w:rPr>
                <w:rFonts w:ascii="Times New Roman" w:eastAsia="Times New Roman" w:hAnsi="Times New Roman"/>
                <w:color w:val="000000"/>
                <w:w w:val="97"/>
                <w:sz w:val="16"/>
                <w:lang w:val="ru-RU"/>
              </w:rPr>
              <w:t>Гамзатов</w:t>
            </w:r>
            <w:proofErr w:type="gramStart"/>
            <w:r w:rsidRPr="000F7A36">
              <w:rPr>
                <w:rFonts w:ascii="Times New Roman" w:eastAsia="Times New Roman" w:hAnsi="Times New Roman"/>
                <w:color w:val="000000"/>
                <w:w w:val="97"/>
                <w:sz w:val="16"/>
                <w:lang w:val="ru-RU"/>
              </w:rPr>
              <w:t>.«</w:t>
            </w:r>
            <w:proofErr w:type="gramEnd"/>
            <w:r w:rsidRPr="000F7A36">
              <w:rPr>
                <w:rFonts w:ascii="Times New Roman" w:eastAsia="Times New Roman" w:hAnsi="Times New Roman"/>
                <w:color w:val="000000"/>
                <w:w w:val="97"/>
                <w:sz w:val="16"/>
                <w:lang w:val="ru-RU"/>
              </w:rPr>
              <w:t>Песня</w:t>
            </w:r>
            <w:proofErr w:type="spellEnd"/>
            <w:r w:rsidRPr="000F7A36">
              <w:rPr>
                <w:rFonts w:ascii="Times New Roman" w:eastAsia="Times New Roman" w:hAnsi="Times New Roman"/>
                <w:color w:val="000000"/>
                <w:w w:val="97"/>
                <w:sz w:val="16"/>
                <w:lang w:val="ru-RU"/>
              </w:rPr>
              <w:t xml:space="preserve"> соловья»; М. Карим. </w:t>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Эту</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песню</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мать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мне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пела</w:t>
            </w:r>
            <w:proofErr w:type="spellEnd"/>
            <w:r>
              <w:rPr>
                <w:rFonts w:ascii="Times New Roman" w:eastAsia="Times New Roman" w:hAnsi="Times New Roman"/>
                <w:color w:val="000000"/>
                <w:w w:val="97"/>
                <w:sz w:val="16"/>
              </w:rPr>
              <w:t xml:space="preserve">» </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2" w:lineRule="auto"/>
              <w:ind w:left="74" w:right="288"/>
              <w:rPr>
                <w:lang w:val="ru-RU"/>
              </w:rPr>
            </w:pPr>
            <w:r w:rsidRPr="000F7A36">
              <w:rPr>
                <w:rFonts w:ascii="Times New Roman" w:eastAsia="Times New Roman" w:hAnsi="Times New Roman"/>
                <w:color w:val="000000"/>
                <w:w w:val="97"/>
                <w:sz w:val="16"/>
                <w:lang w:val="ru-RU"/>
              </w:rPr>
              <w:t xml:space="preserve">Выразительно читать и анализировать поэтический текст; </w:t>
            </w:r>
            <w:r w:rsidRPr="000F7A36">
              <w:rPr>
                <w:lang w:val="ru-RU"/>
              </w:rPr>
              <w:br/>
            </w:r>
            <w:r w:rsidRPr="000F7A36">
              <w:rPr>
                <w:rFonts w:ascii="Times New Roman" w:eastAsia="Times New Roman" w:hAnsi="Times New Roman"/>
                <w:color w:val="000000"/>
                <w:w w:val="97"/>
                <w:sz w:val="16"/>
                <w:lang w:val="ru-RU"/>
              </w:rPr>
              <w:t xml:space="preserve">Характеризовать лирического героя; </w:t>
            </w:r>
            <w:r w:rsidRPr="000F7A36">
              <w:rPr>
                <w:lang w:val="ru-RU"/>
              </w:rPr>
              <w:br/>
            </w:r>
            <w:r w:rsidRPr="000F7A36">
              <w:rPr>
                <w:rFonts w:ascii="Times New Roman" w:eastAsia="Times New Roman" w:hAnsi="Times New Roman"/>
                <w:color w:val="000000"/>
                <w:w w:val="97"/>
                <w:sz w:val="16"/>
                <w:lang w:val="ru-RU"/>
              </w:rPr>
              <w:t>Определять общность темы и её художественное воплощение в стихотворениях русской поэзии и в произведениях поэтов народов России;</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66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7.2.</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речи</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74"/>
            </w:pPr>
            <w:proofErr w:type="spellStart"/>
            <w:r>
              <w:rPr>
                <w:rFonts w:ascii="Times New Roman" w:eastAsia="Times New Roman" w:hAnsi="Times New Roman"/>
                <w:color w:val="000000"/>
                <w:w w:val="97"/>
                <w:sz w:val="16"/>
              </w:rPr>
              <w:t>Выявлять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художественные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средства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выразительности</w:t>
            </w:r>
            <w:proofErr w:type="spellEnd"/>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350"/>
        </w:trPr>
        <w:tc>
          <w:tcPr>
            <w:tcW w:w="5044" w:type="dxa"/>
            <w:gridSpan w:val="2"/>
            <w:tcBorders>
              <w:top w:val="single" w:sz="4" w:space="0" w:color="000000"/>
              <w:left w:val="single" w:sz="4" w:space="0" w:color="000000"/>
              <w:bottom w:val="single" w:sz="5"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5"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2</w:t>
            </w:r>
          </w:p>
        </w:tc>
        <w:tc>
          <w:tcPr>
            <w:tcW w:w="9930"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r>
      <w:tr w:rsidR="00822E15">
        <w:trPr>
          <w:trHeight w:hRule="exact" w:val="348"/>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4" w:after="0" w:line="230"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8. </w:t>
            </w:r>
            <w:proofErr w:type="spellStart"/>
            <w:r>
              <w:rPr>
                <w:rFonts w:ascii="Times New Roman" w:eastAsia="Times New Roman" w:hAnsi="Times New Roman"/>
                <w:b/>
                <w:color w:val="000000"/>
                <w:w w:val="97"/>
                <w:sz w:val="16"/>
              </w:rPr>
              <w:t>Зарубежная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литература</w:t>
            </w:r>
            <w:proofErr w:type="spellEnd"/>
          </w:p>
        </w:tc>
      </w:tr>
      <w:tr w:rsidR="00822E15">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8.1.</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6" w:after="0" w:line="245" w:lineRule="auto"/>
              <w:ind w:left="72" w:right="1296"/>
              <w:rPr>
                <w:lang w:val="ru-RU"/>
              </w:rPr>
            </w:pPr>
            <w:r w:rsidRPr="000F7A36">
              <w:rPr>
                <w:rFonts w:ascii="Times New Roman" w:eastAsia="Times New Roman" w:hAnsi="Times New Roman"/>
                <w:b/>
                <w:color w:val="000000"/>
                <w:w w:val="97"/>
                <w:sz w:val="16"/>
                <w:lang w:val="ru-RU"/>
              </w:rPr>
              <w:t>Х. К. Андерсен. Сказки (одна по выбору). Например, «Снежная королева», «Соловей»</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4" w:lineRule="auto"/>
              <w:ind w:left="74" w:right="288"/>
              <w:rPr>
                <w:lang w:val="ru-RU"/>
              </w:rPr>
            </w:pPr>
            <w:r w:rsidRPr="000F7A36">
              <w:rPr>
                <w:rFonts w:ascii="Times New Roman" w:eastAsia="Times New Roman" w:hAnsi="Times New Roman"/>
                <w:color w:val="000000"/>
                <w:w w:val="97"/>
                <w:sz w:val="16"/>
                <w:lang w:val="ru-RU"/>
              </w:rPr>
              <w:t xml:space="preserve">Читать сказку, отвечать на вопросы, пересказывать; Определять сюжет, композиционные и </w:t>
            </w:r>
            <w:r w:rsidRPr="000F7A36">
              <w:rPr>
                <w:lang w:val="ru-RU"/>
              </w:rPr>
              <w:br/>
            </w:r>
            <w:r w:rsidRPr="000F7A36">
              <w:rPr>
                <w:rFonts w:ascii="Times New Roman" w:eastAsia="Times New Roman" w:hAnsi="Times New Roman"/>
                <w:color w:val="000000"/>
                <w:w w:val="97"/>
                <w:sz w:val="16"/>
                <w:lang w:val="ru-RU"/>
              </w:rPr>
              <w:t xml:space="preserve">художественные особенности произведения; </w:t>
            </w:r>
            <w:r w:rsidRPr="000F7A36">
              <w:rPr>
                <w:lang w:val="ru-RU"/>
              </w:rPr>
              <w:br/>
            </w:r>
            <w:r w:rsidRPr="000F7A36">
              <w:rPr>
                <w:rFonts w:ascii="Times New Roman" w:eastAsia="Times New Roman" w:hAnsi="Times New Roman"/>
                <w:color w:val="000000"/>
                <w:w w:val="97"/>
                <w:sz w:val="16"/>
                <w:lang w:val="ru-RU"/>
              </w:rPr>
              <w:t xml:space="preserve">Формулировать вопросы к отдельным фрагментам сказки; </w:t>
            </w:r>
            <w:r w:rsidRPr="000F7A36">
              <w:rPr>
                <w:lang w:val="ru-RU"/>
              </w:rPr>
              <w:br/>
            </w:r>
            <w:r w:rsidRPr="000F7A36">
              <w:rPr>
                <w:rFonts w:ascii="Times New Roman" w:eastAsia="Times New Roman" w:hAnsi="Times New Roman"/>
                <w:color w:val="000000"/>
                <w:w w:val="97"/>
                <w:sz w:val="16"/>
                <w:lang w:val="ru-RU"/>
              </w:rPr>
              <w:t xml:space="preserve">Характеризовать главных героев, сравнивать их поступки; </w:t>
            </w:r>
            <w:r w:rsidRPr="000F7A36">
              <w:rPr>
                <w:lang w:val="ru-RU"/>
              </w:rPr>
              <w:br/>
            </w:r>
            <w:proofErr w:type="gramStart"/>
            <w:r w:rsidRPr="000F7A36">
              <w:rPr>
                <w:rFonts w:ascii="Times New Roman" w:eastAsia="Times New Roman" w:hAnsi="Times New Roman"/>
                <w:color w:val="000000"/>
                <w:w w:val="97"/>
                <w:sz w:val="16"/>
                <w:lang w:val="ru-RU"/>
              </w:rPr>
              <w:t>Высказывать своё отношение</w:t>
            </w:r>
            <w:proofErr w:type="gramEnd"/>
            <w:r w:rsidRPr="000F7A36">
              <w:rPr>
                <w:rFonts w:ascii="Times New Roman" w:eastAsia="Times New Roman" w:hAnsi="Times New Roman"/>
                <w:color w:val="000000"/>
                <w:w w:val="97"/>
                <w:sz w:val="16"/>
                <w:lang w:val="ru-RU"/>
              </w:rPr>
              <w:t xml:space="preserve"> к событиям и героям сказки;</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150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8.2.</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45" w:lineRule="auto"/>
              <w:ind w:right="144"/>
              <w:jc w:val="center"/>
              <w:rPr>
                <w:lang w:val="ru-RU"/>
              </w:rPr>
            </w:pPr>
            <w:r w:rsidRPr="000F7A36">
              <w:rPr>
                <w:rFonts w:ascii="Times New Roman" w:eastAsia="Times New Roman" w:hAnsi="Times New Roman"/>
                <w:b/>
                <w:color w:val="000000"/>
                <w:w w:val="97"/>
                <w:sz w:val="16"/>
                <w:lang w:val="ru-RU"/>
              </w:rPr>
              <w:t xml:space="preserve">Зарубежная сказочная проза (одно произведение по выбору). Например, Л. Кэрролл. «Алиса в Стране Чудес» (главы); </w:t>
            </w:r>
            <w:proofErr w:type="gramStart"/>
            <w:r w:rsidRPr="000F7A36">
              <w:rPr>
                <w:rFonts w:ascii="Times New Roman" w:eastAsia="Times New Roman" w:hAnsi="Times New Roman"/>
                <w:b/>
                <w:color w:val="000000"/>
                <w:w w:val="97"/>
                <w:sz w:val="16"/>
                <w:lang w:val="ru-RU"/>
              </w:rPr>
              <w:t>Дж</w:t>
            </w:r>
            <w:proofErr w:type="gramEnd"/>
            <w:r w:rsidRPr="000F7A36">
              <w:rPr>
                <w:rFonts w:ascii="Times New Roman" w:eastAsia="Times New Roman" w:hAnsi="Times New Roman"/>
                <w:b/>
                <w:color w:val="000000"/>
                <w:w w:val="97"/>
                <w:sz w:val="16"/>
                <w:lang w:val="ru-RU"/>
              </w:rPr>
              <w:t>.</w:t>
            </w:r>
          </w:p>
          <w:p w:rsidR="00822E15" w:rsidRPr="000F7A36" w:rsidRDefault="00E65FC3">
            <w:pPr>
              <w:autoSpaceDE w:val="0"/>
              <w:autoSpaceDN w:val="0"/>
              <w:spacing w:before="20" w:after="0" w:line="230" w:lineRule="auto"/>
              <w:ind w:left="72"/>
              <w:rPr>
                <w:lang w:val="ru-RU"/>
              </w:rPr>
            </w:pPr>
            <w:r w:rsidRPr="000F7A36">
              <w:rPr>
                <w:rFonts w:ascii="Times New Roman" w:eastAsia="Times New Roman" w:hAnsi="Times New Roman"/>
                <w:b/>
                <w:color w:val="000000"/>
                <w:w w:val="97"/>
                <w:sz w:val="16"/>
                <w:lang w:val="ru-RU"/>
              </w:rPr>
              <w:t xml:space="preserve">Р. Р. </w:t>
            </w:r>
            <w:proofErr w:type="spellStart"/>
            <w:r w:rsidRPr="000F7A36">
              <w:rPr>
                <w:rFonts w:ascii="Times New Roman" w:eastAsia="Times New Roman" w:hAnsi="Times New Roman"/>
                <w:b/>
                <w:color w:val="000000"/>
                <w:w w:val="97"/>
                <w:sz w:val="16"/>
                <w:lang w:val="ru-RU"/>
              </w:rPr>
              <w:t>Толкин</w:t>
            </w:r>
            <w:proofErr w:type="spellEnd"/>
            <w:r w:rsidRPr="000F7A36">
              <w:rPr>
                <w:rFonts w:ascii="Times New Roman" w:eastAsia="Times New Roman" w:hAnsi="Times New Roman"/>
                <w:b/>
                <w:color w:val="000000"/>
                <w:w w:val="97"/>
                <w:sz w:val="16"/>
                <w:lang w:val="ru-RU"/>
              </w:rPr>
              <w:t>. «</w:t>
            </w:r>
            <w:proofErr w:type="spellStart"/>
            <w:r w:rsidRPr="000F7A36">
              <w:rPr>
                <w:rFonts w:ascii="Times New Roman" w:eastAsia="Times New Roman" w:hAnsi="Times New Roman"/>
                <w:b/>
                <w:color w:val="000000"/>
                <w:w w:val="97"/>
                <w:sz w:val="16"/>
                <w:lang w:val="ru-RU"/>
              </w:rPr>
              <w:t>Хоббит</w:t>
            </w:r>
            <w:proofErr w:type="spellEnd"/>
            <w:r w:rsidRPr="000F7A36">
              <w:rPr>
                <w:rFonts w:ascii="Times New Roman" w:eastAsia="Times New Roman" w:hAnsi="Times New Roman"/>
                <w:b/>
                <w:color w:val="000000"/>
                <w:w w:val="97"/>
                <w:sz w:val="16"/>
                <w:lang w:val="ru-RU"/>
              </w:rPr>
              <w:t>, или</w:t>
            </w:r>
            <w:proofErr w:type="gramStart"/>
            <w:r w:rsidRPr="000F7A36">
              <w:rPr>
                <w:rFonts w:ascii="Times New Roman" w:eastAsia="Times New Roman" w:hAnsi="Times New Roman"/>
                <w:b/>
                <w:color w:val="000000"/>
                <w:w w:val="97"/>
                <w:sz w:val="16"/>
                <w:lang w:val="ru-RU"/>
              </w:rPr>
              <w:t xml:space="preserve"> Т</w:t>
            </w:r>
            <w:proofErr w:type="gramEnd"/>
            <w:r w:rsidRPr="000F7A36">
              <w:rPr>
                <w:rFonts w:ascii="Times New Roman" w:eastAsia="Times New Roman" w:hAnsi="Times New Roman"/>
                <w:b/>
                <w:color w:val="000000"/>
                <w:w w:val="97"/>
                <w:sz w:val="16"/>
                <w:lang w:val="ru-RU"/>
              </w:rPr>
              <w:t xml:space="preserve">уда и обратно» (главы) и др. </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2" w:lineRule="auto"/>
              <w:ind w:left="74"/>
              <w:rPr>
                <w:lang w:val="ru-RU"/>
              </w:rPr>
            </w:pPr>
            <w:r w:rsidRPr="000F7A36">
              <w:rPr>
                <w:rFonts w:ascii="Times New Roman" w:eastAsia="Times New Roman" w:hAnsi="Times New Roman"/>
                <w:color w:val="000000"/>
                <w:w w:val="97"/>
                <w:sz w:val="16"/>
                <w:lang w:val="ru-RU"/>
              </w:rPr>
              <w:t xml:space="preserve">Выразительно читать произведение, задавать вопросы к отдельным фрагментам, формулировать тему и </w:t>
            </w:r>
            <w:r w:rsidRPr="000F7A36">
              <w:rPr>
                <w:lang w:val="ru-RU"/>
              </w:rPr>
              <w:br/>
            </w:r>
            <w:r w:rsidRPr="000F7A36">
              <w:rPr>
                <w:rFonts w:ascii="Times New Roman" w:eastAsia="Times New Roman" w:hAnsi="Times New Roman"/>
                <w:color w:val="000000"/>
                <w:w w:val="97"/>
                <w:sz w:val="16"/>
                <w:lang w:val="ru-RU"/>
              </w:rPr>
              <w:t xml:space="preserve">основную идею прочитанных глав; </w:t>
            </w:r>
            <w:r w:rsidRPr="000F7A36">
              <w:rPr>
                <w:lang w:val="ru-RU"/>
              </w:rPr>
              <w:br/>
            </w:r>
            <w:r w:rsidRPr="000F7A36">
              <w:rPr>
                <w:rFonts w:ascii="Times New Roman" w:eastAsia="Times New Roman" w:hAnsi="Times New Roman"/>
                <w:color w:val="000000"/>
                <w:w w:val="97"/>
                <w:sz w:val="16"/>
                <w:lang w:val="ru-RU"/>
              </w:rPr>
              <w:t xml:space="preserve">Рассуждать о героях и проблематике произведения, обосновывать свои суждения с опорой на текст; </w:t>
            </w:r>
            <w:r w:rsidRPr="000F7A36">
              <w:rPr>
                <w:lang w:val="ru-RU"/>
              </w:rPr>
              <w:br/>
            </w:r>
            <w:r w:rsidRPr="000F7A36">
              <w:rPr>
                <w:rFonts w:ascii="Times New Roman" w:eastAsia="Times New Roman" w:hAnsi="Times New Roman"/>
                <w:color w:val="000000"/>
                <w:w w:val="97"/>
                <w:sz w:val="16"/>
                <w:lang w:val="ru-RU"/>
              </w:rPr>
              <w:t>Выявлять своеобразие авторской сказочной прозы и её отличие от народной сказки;</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148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8.3.</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CE2A2A" w:rsidRDefault="00E65FC3">
            <w:pPr>
              <w:autoSpaceDE w:val="0"/>
              <w:autoSpaceDN w:val="0"/>
              <w:spacing w:before="76" w:after="0" w:line="245" w:lineRule="auto"/>
              <w:ind w:left="72" w:right="288"/>
              <w:rPr>
                <w:lang w:val="ru-RU"/>
              </w:rPr>
            </w:pPr>
            <w:r w:rsidRPr="000F7A36">
              <w:rPr>
                <w:rFonts w:ascii="Times New Roman" w:eastAsia="Times New Roman" w:hAnsi="Times New Roman"/>
                <w:b/>
                <w:color w:val="000000"/>
                <w:w w:val="97"/>
                <w:sz w:val="16"/>
                <w:lang w:val="ru-RU"/>
              </w:rPr>
              <w:t xml:space="preserve">Зарубежная проза о детях </w:t>
            </w:r>
            <w:r w:rsidRPr="000F7A36">
              <w:rPr>
                <w:lang w:val="ru-RU"/>
              </w:rPr>
              <w:br/>
            </w:r>
            <w:r w:rsidRPr="000F7A36">
              <w:rPr>
                <w:rFonts w:ascii="Times New Roman" w:eastAsia="Times New Roman" w:hAnsi="Times New Roman"/>
                <w:b/>
                <w:color w:val="000000"/>
                <w:w w:val="97"/>
                <w:sz w:val="16"/>
                <w:lang w:val="ru-RU"/>
              </w:rPr>
              <w:t xml:space="preserve">и подростках (два произведения по выбору). </w:t>
            </w:r>
            <w:r w:rsidRPr="00CE2A2A">
              <w:rPr>
                <w:rFonts w:ascii="Times New Roman" w:eastAsia="Times New Roman" w:hAnsi="Times New Roman"/>
                <w:b/>
                <w:color w:val="000000"/>
                <w:w w:val="97"/>
                <w:sz w:val="16"/>
                <w:lang w:val="ru-RU"/>
              </w:rPr>
              <w:t>Например, М.</w:t>
            </w:r>
          </w:p>
          <w:p w:rsidR="00822E15" w:rsidRPr="00CE2A2A" w:rsidRDefault="00E65FC3">
            <w:pPr>
              <w:autoSpaceDE w:val="0"/>
              <w:autoSpaceDN w:val="0"/>
              <w:spacing w:before="18" w:after="0" w:line="233" w:lineRule="auto"/>
              <w:ind w:left="72"/>
              <w:rPr>
                <w:lang w:val="ru-RU"/>
              </w:rPr>
            </w:pPr>
            <w:r w:rsidRPr="00CE2A2A">
              <w:rPr>
                <w:rFonts w:ascii="Times New Roman" w:eastAsia="Times New Roman" w:hAnsi="Times New Roman"/>
                <w:b/>
                <w:color w:val="000000"/>
                <w:w w:val="97"/>
                <w:sz w:val="16"/>
                <w:lang w:val="ru-RU"/>
              </w:rPr>
              <w:t xml:space="preserve">Твен. «Приключения Тома </w:t>
            </w:r>
            <w:proofErr w:type="spellStart"/>
            <w:r w:rsidRPr="00CE2A2A">
              <w:rPr>
                <w:rFonts w:ascii="Times New Roman" w:eastAsia="Times New Roman" w:hAnsi="Times New Roman"/>
                <w:b/>
                <w:color w:val="000000"/>
                <w:w w:val="97"/>
                <w:sz w:val="16"/>
                <w:lang w:val="ru-RU"/>
              </w:rPr>
              <w:t>Сойера</w:t>
            </w:r>
            <w:proofErr w:type="spellEnd"/>
            <w:r w:rsidRPr="00CE2A2A">
              <w:rPr>
                <w:rFonts w:ascii="Times New Roman" w:eastAsia="Times New Roman" w:hAnsi="Times New Roman"/>
                <w:b/>
                <w:color w:val="000000"/>
                <w:w w:val="97"/>
                <w:sz w:val="16"/>
                <w:lang w:val="ru-RU"/>
              </w:rPr>
              <w:t>» (главы); Дж. Лондон.</w:t>
            </w:r>
          </w:p>
          <w:p w:rsidR="00822E15" w:rsidRPr="000F7A36" w:rsidRDefault="00E65FC3">
            <w:pPr>
              <w:autoSpaceDE w:val="0"/>
              <w:autoSpaceDN w:val="0"/>
              <w:spacing w:before="18" w:after="0" w:line="245" w:lineRule="auto"/>
              <w:ind w:left="72" w:right="2880"/>
              <w:rPr>
                <w:lang w:val="ru-RU"/>
              </w:rPr>
            </w:pPr>
            <w:r w:rsidRPr="000F7A36">
              <w:rPr>
                <w:rFonts w:ascii="Times New Roman" w:eastAsia="Times New Roman" w:hAnsi="Times New Roman"/>
                <w:b/>
                <w:color w:val="000000"/>
                <w:w w:val="97"/>
                <w:sz w:val="16"/>
                <w:lang w:val="ru-RU"/>
              </w:rPr>
              <w:t xml:space="preserve">«Сказание о </w:t>
            </w:r>
            <w:proofErr w:type="spellStart"/>
            <w:r w:rsidRPr="000F7A36">
              <w:rPr>
                <w:rFonts w:ascii="Times New Roman" w:eastAsia="Times New Roman" w:hAnsi="Times New Roman"/>
                <w:b/>
                <w:color w:val="000000"/>
                <w:w w:val="97"/>
                <w:sz w:val="16"/>
                <w:lang w:val="ru-RU"/>
              </w:rPr>
              <w:t>Кише</w:t>
            </w:r>
            <w:proofErr w:type="spellEnd"/>
            <w:r w:rsidRPr="000F7A36">
              <w:rPr>
                <w:rFonts w:ascii="Times New Roman" w:eastAsia="Times New Roman" w:hAnsi="Times New Roman"/>
                <w:b/>
                <w:color w:val="000000"/>
                <w:w w:val="97"/>
                <w:sz w:val="16"/>
                <w:lang w:val="ru-RU"/>
              </w:rPr>
              <w:t xml:space="preserve">»; </w:t>
            </w:r>
            <w:r w:rsidRPr="000F7A36">
              <w:rPr>
                <w:lang w:val="ru-RU"/>
              </w:rPr>
              <w:br/>
            </w:r>
            <w:r w:rsidRPr="000F7A36">
              <w:rPr>
                <w:rFonts w:ascii="Times New Roman" w:eastAsia="Times New Roman" w:hAnsi="Times New Roman"/>
                <w:b/>
                <w:color w:val="000000"/>
                <w:w w:val="97"/>
                <w:sz w:val="16"/>
                <w:lang w:val="ru-RU"/>
              </w:rPr>
              <w:t xml:space="preserve">Р. </w:t>
            </w:r>
            <w:proofErr w:type="spellStart"/>
            <w:r w:rsidRPr="000F7A36">
              <w:rPr>
                <w:rFonts w:ascii="Times New Roman" w:eastAsia="Times New Roman" w:hAnsi="Times New Roman"/>
                <w:b/>
                <w:color w:val="000000"/>
                <w:w w:val="97"/>
                <w:sz w:val="16"/>
                <w:lang w:val="ru-RU"/>
              </w:rPr>
              <w:t>Брэдбери</w:t>
            </w:r>
            <w:proofErr w:type="spellEnd"/>
            <w:r w:rsidRPr="000F7A36">
              <w:rPr>
                <w:rFonts w:ascii="Times New Roman" w:eastAsia="Times New Roman" w:hAnsi="Times New Roman"/>
                <w:b/>
                <w:color w:val="000000"/>
                <w:w w:val="97"/>
                <w:sz w:val="16"/>
                <w:lang w:val="ru-RU"/>
              </w:rPr>
              <w:t>. Рассказы.</w:t>
            </w:r>
          </w:p>
          <w:p w:rsidR="00822E15" w:rsidRPr="000F7A36" w:rsidRDefault="00E65FC3">
            <w:pPr>
              <w:autoSpaceDE w:val="0"/>
              <w:autoSpaceDN w:val="0"/>
              <w:spacing w:before="18" w:after="0" w:line="245" w:lineRule="auto"/>
              <w:ind w:left="72"/>
              <w:rPr>
                <w:lang w:val="ru-RU"/>
              </w:rPr>
            </w:pPr>
            <w:r w:rsidRPr="000F7A36">
              <w:rPr>
                <w:rFonts w:ascii="Times New Roman" w:eastAsia="Times New Roman" w:hAnsi="Times New Roman"/>
                <w:b/>
                <w:color w:val="000000"/>
                <w:w w:val="97"/>
                <w:sz w:val="16"/>
                <w:lang w:val="ru-RU"/>
              </w:rPr>
              <w:t>Например, «Каникулы», «Звук бегущих ног», «Зелёное утро» и др.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54" w:lineRule="auto"/>
              <w:ind w:left="74" w:right="144"/>
              <w:rPr>
                <w:lang w:val="ru-RU"/>
              </w:rPr>
            </w:pPr>
            <w:r w:rsidRPr="000F7A36">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0F7A36">
              <w:rPr>
                <w:lang w:val="ru-RU"/>
              </w:rPr>
              <w:br/>
            </w:r>
            <w:r w:rsidRPr="000F7A36">
              <w:rPr>
                <w:rFonts w:ascii="Times New Roman" w:eastAsia="Times New Roman" w:hAnsi="Times New Roman"/>
                <w:color w:val="000000"/>
                <w:w w:val="97"/>
                <w:sz w:val="16"/>
                <w:lang w:val="ru-RU"/>
              </w:rPr>
              <w:t xml:space="preserve">Отвечать на вопросы, самостоятельно формулировать вопросы, пересказывать содержание отдельных глав; Определять тему, идею произведения; </w:t>
            </w:r>
            <w:r w:rsidRPr="000F7A36">
              <w:rPr>
                <w:lang w:val="ru-RU"/>
              </w:rPr>
              <w:br/>
            </w:r>
            <w:r w:rsidRPr="000F7A36">
              <w:rPr>
                <w:rFonts w:ascii="Times New Roman" w:eastAsia="Times New Roman" w:hAnsi="Times New Roman"/>
                <w:color w:val="000000"/>
                <w:w w:val="97"/>
                <w:sz w:val="16"/>
                <w:lang w:val="ru-RU"/>
              </w:rPr>
              <w:t xml:space="preserve">Характеризовать главных героев, составлять их </w:t>
            </w:r>
            <w:r w:rsidRPr="000F7A36">
              <w:rPr>
                <w:lang w:val="ru-RU"/>
              </w:rPr>
              <w:br/>
            </w:r>
            <w:r w:rsidRPr="000F7A36">
              <w:rPr>
                <w:rFonts w:ascii="Times New Roman" w:eastAsia="Times New Roman" w:hAnsi="Times New Roman"/>
                <w:color w:val="000000"/>
                <w:w w:val="97"/>
                <w:sz w:val="16"/>
                <w:lang w:val="ru-RU"/>
              </w:rPr>
              <w:t>словесные портреты;</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bl>
    <w:p w:rsidR="00822E15" w:rsidRDefault="00822E15">
      <w:pPr>
        <w:autoSpaceDE w:val="0"/>
        <w:autoSpaceDN w:val="0"/>
        <w:spacing w:after="0" w:line="14" w:lineRule="exact"/>
      </w:pPr>
    </w:p>
    <w:p w:rsidR="00822E15" w:rsidRDefault="00822E15">
      <w:pPr>
        <w:sectPr w:rsidR="00822E15" w:rsidSect="005D6413">
          <w:pgSz w:w="16840" w:h="11900" w:orient="landscape"/>
          <w:pgMar w:top="340" w:right="666" w:bottom="284" w:left="640" w:header="720" w:footer="720" w:gutter="0"/>
          <w:cols w:space="720" w:equalWidth="0">
            <w:col w:w="15834"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4648"/>
        <w:gridCol w:w="528"/>
        <w:gridCol w:w="1104"/>
        <w:gridCol w:w="1140"/>
        <w:gridCol w:w="804"/>
        <w:gridCol w:w="3856"/>
        <w:gridCol w:w="1020"/>
        <w:gridCol w:w="2006"/>
      </w:tblGrid>
      <w:tr w:rsidR="00822E15">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8.4.</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45" w:lineRule="auto"/>
              <w:ind w:left="72" w:right="288"/>
              <w:rPr>
                <w:lang w:val="ru-RU"/>
              </w:rPr>
            </w:pPr>
            <w:r w:rsidRPr="000F7A36">
              <w:rPr>
                <w:rFonts w:ascii="Times New Roman" w:eastAsia="Times New Roman" w:hAnsi="Times New Roman"/>
                <w:b/>
                <w:color w:val="000000"/>
                <w:w w:val="97"/>
                <w:sz w:val="16"/>
                <w:lang w:val="ru-RU"/>
              </w:rPr>
              <w:t>Зарубежная приключенческая проза (два произведения по выбору).</w:t>
            </w:r>
          </w:p>
          <w:p w:rsidR="00822E15" w:rsidRPr="000F7A36" w:rsidRDefault="00E65FC3">
            <w:pPr>
              <w:autoSpaceDE w:val="0"/>
              <w:autoSpaceDN w:val="0"/>
              <w:spacing w:before="20" w:after="0" w:line="245" w:lineRule="auto"/>
              <w:ind w:left="72" w:right="432"/>
              <w:rPr>
                <w:lang w:val="ru-RU"/>
              </w:rPr>
            </w:pPr>
            <w:r w:rsidRPr="000F7A36">
              <w:rPr>
                <w:rFonts w:ascii="Times New Roman" w:eastAsia="Times New Roman" w:hAnsi="Times New Roman"/>
                <w:b/>
                <w:color w:val="000000"/>
                <w:w w:val="97"/>
                <w:sz w:val="16"/>
                <w:lang w:val="ru-RU"/>
              </w:rPr>
              <w:t>Например, Р. Л. Стивенсон. «Остров сокровищ», «Чёрная стрела» (главы по выбору) и др.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0" w:lineRule="auto"/>
              <w:ind w:left="74" w:right="432"/>
              <w:rPr>
                <w:lang w:val="ru-RU"/>
              </w:rPr>
            </w:pPr>
            <w:r w:rsidRPr="000F7A36">
              <w:rPr>
                <w:rFonts w:ascii="Times New Roman" w:eastAsia="Times New Roman" w:hAnsi="Times New Roman"/>
                <w:color w:val="000000"/>
                <w:w w:val="97"/>
                <w:sz w:val="16"/>
                <w:lang w:val="ru-RU"/>
              </w:rPr>
              <w:t xml:space="preserve">Читать литературное произведение, отвечать на вопросы; </w:t>
            </w:r>
            <w:r w:rsidRPr="000F7A36">
              <w:rPr>
                <w:lang w:val="ru-RU"/>
              </w:rPr>
              <w:br/>
            </w:r>
            <w:r w:rsidRPr="000F7A36">
              <w:rPr>
                <w:rFonts w:ascii="Times New Roman" w:eastAsia="Times New Roman" w:hAnsi="Times New Roman"/>
                <w:color w:val="000000"/>
                <w:w w:val="97"/>
                <w:sz w:val="16"/>
                <w:lang w:val="ru-RU"/>
              </w:rPr>
              <w:t xml:space="preserve">Самостоятельно формулировать вопросы к </w:t>
            </w:r>
            <w:r w:rsidRPr="000F7A36">
              <w:rPr>
                <w:lang w:val="ru-RU"/>
              </w:rPr>
              <w:br/>
            </w:r>
            <w:r w:rsidRPr="000F7A36">
              <w:rPr>
                <w:rFonts w:ascii="Times New Roman" w:eastAsia="Times New Roman" w:hAnsi="Times New Roman"/>
                <w:color w:val="000000"/>
                <w:w w:val="97"/>
                <w:sz w:val="16"/>
                <w:lang w:val="ru-RU"/>
              </w:rPr>
              <w:t>произведению в процессе его анализа;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150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8.5.</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8" w:after="0" w:line="245" w:lineRule="auto"/>
              <w:ind w:left="72" w:right="432"/>
              <w:rPr>
                <w:lang w:val="ru-RU"/>
              </w:rPr>
            </w:pPr>
            <w:r w:rsidRPr="000F7A36">
              <w:rPr>
                <w:rFonts w:ascii="Times New Roman" w:eastAsia="Times New Roman" w:hAnsi="Times New Roman"/>
                <w:b/>
                <w:color w:val="000000"/>
                <w:w w:val="97"/>
                <w:sz w:val="16"/>
                <w:lang w:val="ru-RU"/>
              </w:rPr>
              <w:t>Зарубежная проза о животных (одно-два произведения по выбору).</w:t>
            </w:r>
          </w:p>
          <w:p w:rsidR="00822E15" w:rsidRDefault="00E65FC3">
            <w:pPr>
              <w:autoSpaceDE w:val="0"/>
              <w:autoSpaceDN w:val="0"/>
              <w:spacing w:before="20" w:after="0" w:line="247" w:lineRule="auto"/>
              <w:ind w:left="72" w:right="288"/>
            </w:pPr>
            <w:r w:rsidRPr="000F7A36">
              <w:rPr>
                <w:rFonts w:ascii="Times New Roman" w:eastAsia="Times New Roman" w:hAnsi="Times New Roman"/>
                <w:b/>
                <w:color w:val="000000"/>
                <w:w w:val="97"/>
                <w:sz w:val="16"/>
                <w:lang w:val="ru-RU"/>
              </w:rPr>
              <w:t>Например, Э. Сетон-Томпсон. «</w:t>
            </w:r>
            <w:proofErr w:type="gramStart"/>
            <w:r w:rsidRPr="000F7A36">
              <w:rPr>
                <w:rFonts w:ascii="Times New Roman" w:eastAsia="Times New Roman" w:hAnsi="Times New Roman"/>
                <w:b/>
                <w:color w:val="000000"/>
                <w:w w:val="97"/>
                <w:sz w:val="16"/>
                <w:lang w:val="ru-RU"/>
              </w:rPr>
              <w:t>Королевская</w:t>
            </w:r>
            <w:proofErr w:type="gramEnd"/>
            <w:r w:rsidRPr="000F7A36">
              <w:rPr>
                <w:rFonts w:ascii="Times New Roman" w:eastAsia="Times New Roman" w:hAnsi="Times New Roman"/>
                <w:b/>
                <w:color w:val="000000"/>
                <w:w w:val="97"/>
                <w:sz w:val="16"/>
                <w:lang w:val="ru-RU"/>
              </w:rPr>
              <w:t xml:space="preserve"> </w:t>
            </w:r>
            <w:proofErr w:type="spellStart"/>
            <w:r w:rsidRPr="000F7A36">
              <w:rPr>
                <w:rFonts w:ascii="Times New Roman" w:eastAsia="Times New Roman" w:hAnsi="Times New Roman"/>
                <w:b/>
                <w:color w:val="000000"/>
                <w:w w:val="97"/>
                <w:sz w:val="16"/>
                <w:lang w:val="ru-RU"/>
              </w:rPr>
              <w:t>аналостанка</w:t>
            </w:r>
            <w:proofErr w:type="spellEnd"/>
            <w:r w:rsidRPr="000F7A36">
              <w:rPr>
                <w:rFonts w:ascii="Times New Roman" w:eastAsia="Times New Roman" w:hAnsi="Times New Roman"/>
                <w:b/>
                <w:color w:val="000000"/>
                <w:w w:val="97"/>
                <w:sz w:val="16"/>
                <w:lang w:val="ru-RU"/>
              </w:rPr>
              <w:t xml:space="preserve">»; Дж. Даррелл. «Говорящий свёрток»; Дж. Лондон. </w:t>
            </w:r>
            <w:r>
              <w:rPr>
                <w:rFonts w:ascii="Times New Roman" w:eastAsia="Times New Roman" w:hAnsi="Times New Roman"/>
                <w:b/>
                <w:color w:val="000000"/>
                <w:w w:val="97"/>
                <w:sz w:val="16"/>
              </w:rPr>
              <w:t>«</w:t>
            </w:r>
            <w:proofErr w:type="spellStart"/>
            <w:r>
              <w:rPr>
                <w:rFonts w:ascii="Times New Roman" w:eastAsia="Times New Roman" w:hAnsi="Times New Roman"/>
                <w:b/>
                <w:color w:val="000000"/>
                <w:w w:val="97"/>
                <w:sz w:val="16"/>
              </w:rPr>
              <w:t>Белый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Клык</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Дж</w:t>
            </w:r>
            <w:proofErr w:type="spellEnd"/>
            <w:r>
              <w:rPr>
                <w:rFonts w:ascii="Times New Roman" w:eastAsia="Times New Roman" w:hAnsi="Times New Roman"/>
                <w:b/>
                <w:color w:val="000000"/>
                <w:w w:val="97"/>
                <w:sz w:val="16"/>
              </w:rPr>
              <w:t xml:space="preserve">. Р. </w:t>
            </w:r>
            <w:proofErr w:type="spellStart"/>
            <w:r>
              <w:rPr>
                <w:rFonts w:ascii="Times New Roman" w:eastAsia="Times New Roman" w:hAnsi="Times New Roman"/>
                <w:b/>
                <w:color w:val="000000"/>
                <w:w w:val="97"/>
                <w:sz w:val="16"/>
              </w:rPr>
              <w:t>Киплинг</w:t>
            </w:r>
            <w:proofErr w:type="spellEnd"/>
            <w:r>
              <w:rPr>
                <w:rFonts w:ascii="Times New Roman" w:eastAsia="Times New Roman" w:hAnsi="Times New Roman"/>
                <w:b/>
                <w:color w:val="000000"/>
                <w:w w:val="97"/>
                <w:sz w:val="16"/>
              </w:rPr>
              <w:t>. «</w:t>
            </w:r>
            <w:proofErr w:type="spellStart"/>
            <w:r>
              <w:rPr>
                <w:rFonts w:ascii="Times New Roman" w:eastAsia="Times New Roman" w:hAnsi="Times New Roman"/>
                <w:b/>
                <w:color w:val="000000"/>
                <w:w w:val="97"/>
                <w:sz w:val="16"/>
              </w:rPr>
              <w:t>Маугли</w:t>
            </w:r>
            <w:proofErr w:type="spellEnd"/>
            <w:r>
              <w:rPr>
                <w:rFonts w:ascii="Times New Roman" w:eastAsia="Times New Roman" w:hAnsi="Times New Roman"/>
                <w:b/>
                <w:color w:val="000000"/>
                <w:w w:val="97"/>
                <w:sz w:val="16"/>
              </w:rPr>
              <w:t>», «</w:t>
            </w:r>
            <w:proofErr w:type="spellStart"/>
            <w:r>
              <w:rPr>
                <w:rFonts w:ascii="Times New Roman" w:eastAsia="Times New Roman" w:hAnsi="Times New Roman"/>
                <w:b/>
                <w:color w:val="000000"/>
                <w:w w:val="97"/>
                <w:sz w:val="16"/>
              </w:rPr>
              <w:t>Рикки-Тикки-Тави</w:t>
            </w:r>
            <w:proofErr w:type="spellEnd"/>
            <w:r>
              <w:rPr>
                <w:rFonts w:ascii="Times New Roman" w:eastAsia="Times New Roman" w:hAnsi="Times New Roman"/>
                <w:b/>
                <w:color w:val="000000"/>
                <w:w w:val="97"/>
                <w:sz w:val="16"/>
              </w:rPr>
              <w:t xml:space="preserve">» </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Pr>
                <w:lang w:val="ru-RU"/>
              </w:rPr>
            </w:pPr>
            <w:r w:rsidRPr="000F7A36">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0F7A36">
              <w:rPr>
                <w:lang w:val="ru-RU"/>
              </w:rPr>
              <w:br/>
            </w:r>
            <w:r w:rsidRPr="000F7A36">
              <w:rPr>
                <w:rFonts w:ascii="Times New Roman" w:eastAsia="Times New Roman" w:hAnsi="Times New Roman"/>
                <w:color w:val="000000"/>
                <w:w w:val="97"/>
                <w:sz w:val="16"/>
                <w:lang w:val="ru-RU"/>
              </w:rPr>
              <w:t xml:space="preserve">Отвечать на вопросы, самостоятельно формулировать вопросы, пересказывать содержание произведения или отдельных глав; </w:t>
            </w:r>
            <w:r w:rsidRPr="000F7A36">
              <w:rPr>
                <w:lang w:val="ru-RU"/>
              </w:rPr>
              <w:br/>
            </w:r>
            <w:r w:rsidRPr="000F7A36">
              <w:rPr>
                <w:rFonts w:ascii="Times New Roman" w:eastAsia="Times New Roman" w:hAnsi="Times New Roman"/>
                <w:color w:val="000000"/>
                <w:w w:val="97"/>
                <w:sz w:val="16"/>
                <w:lang w:val="ru-RU"/>
              </w:rPr>
              <w:t xml:space="preserve">Сопоставлять произведения по жанровым </w:t>
            </w:r>
            <w:r w:rsidRPr="000F7A36">
              <w:rPr>
                <w:lang w:val="ru-RU"/>
              </w:rPr>
              <w:br/>
            </w:r>
            <w:r w:rsidRPr="000F7A36">
              <w:rPr>
                <w:rFonts w:ascii="Times New Roman" w:eastAsia="Times New Roman" w:hAnsi="Times New Roman"/>
                <w:color w:val="000000"/>
                <w:w w:val="97"/>
                <w:sz w:val="16"/>
                <w:lang w:val="ru-RU"/>
              </w:rPr>
              <w:t>особенностям;</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8.6.</w:t>
            </w:r>
          </w:p>
        </w:tc>
        <w:tc>
          <w:tcPr>
            <w:tcW w:w="4648" w:type="dxa"/>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6" w:after="0" w:line="245" w:lineRule="auto"/>
              <w:ind w:left="74" w:right="720"/>
              <w:rPr>
                <w:lang w:val="ru-RU"/>
              </w:rPr>
            </w:pPr>
            <w:r w:rsidRPr="000F7A36">
              <w:rPr>
                <w:rFonts w:ascii="Times New Roman" w:eastAsia="Times New Roman" w:hAnsi="Times New Roman"/>
                <w:color w:val="000000"/>
                <w:w w:val="97"/>
                <w:sz w:val="16"/>
                <w:lang w:val="ru-RU"/>
              </w:rPr>
              <w:t>Выстраивать с помощью учителя траекторию самостоятельного чтения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jc w:val="center"/>
            </w:pPr>
            <w:r>
              <w:rPr>
                <w:rFonts w:ascii="Times New Roman" w:eastAsia="Times New Roman" w:hAnsi="Times New Roman"/>
                <w:color w:val="000000"/>
                <w:w w:val="97"/>
                <w:sz w:val="16"/>
              </w:rPr>
              <w:t>http://www.1september.ru/ru/</w:t>
            </w:r>
          </w:p>
        </w:tc>
      </w:tr>
      <w:tr w:rsidR="00822E15">
        <w:trPr>
          <w:trHeight w:hRule="exact" w:val="348"/>
        </w:trPr>
        <w:tc>
          <w:tcPr>
            <w:tcW w:w="504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9</w:t>
            </w:r>
          </w:p>
        </w:tc>
        <w:tc>
          <w:tcPr>
            <w:tcW w:w="993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r w:rsidR="00822E15">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9. </w:t>
            </w:r>
            <w:proofErr w:type="spellStart"/>
            <w:r>
              <w:rPr>
                <w:rFonts w:ascii="Times New Roman" w:eastAsia="Times New Roman" w:hAnsi="Times New Roman"/>
                <w:b/>
                <w:color w:val="000000"/>
                <w:w w:val="97"/>
                <w:sz w:val="16"/>
              </w:rPr>
              <w:t>Итоговый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контроль</w:t>
            </w:r>
            <w:proofErr w:type="spellEnd"/>
          </w:p>
        </w:tc>
      </w:tr>
      <w:tr w:rsidR="00822E15">
        <w:trPr>
          <w:trHeight w:hRule="exact" w:val="1692"/>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9.1.</w:t>
            </w:r>
          </w:p>
        </w:tc>
        <w:tc>
          <w:tcPr>
            <w:tcW w:w="4648" w:type="dxa"/>
            <w:tcBorders>
              <w:top w:val="single" w:sz="4" w:space="0" w:color="000000"/>
              <w:left w:val="single" w:sz="4" w:space="0" w:color="000000"/>
              <w:bottom w:val="single" w:sz="5" w:space="0" w:color="000000"/>
              <w:right w:val="single" w:sz="5" w:space="0" w:color="000000"/>
            </w:tcBorders>
            <w:tcMar>
              <w:left w:w="0" w:type="dxa"/>
              <w:right w:w="0" w:type="dxa"/>
            </w:tcMar>
          </w:tcPr>
          <w:p w:rsidR="00822E15" w:rsidRDefault="00E65FC3">
            <w:pPr>
              <w:autoSpaceDE w:val="0"/>
              <w:autoSpaceDN w:val="0"/>
              <w:spacing w:before="78" w:after="0" w:line="230" w:lineRule="auto"/>
              <w:ind w:left="72"/>
            </w:pPr>
            <w:proofErr w:type="spellStart"/>
            <w:r>
              <w:rPr>
                <w:rFonts w:ascii="Times New Roman" w:eastAsia="Times New Roman" w:hAnsi="Times New Roman"/>
                <w:b/>
                <w:color w:val="000000"/>
                <w:w w:val="97"/>
                <w:sz w:val="16"/>
              </w:rPr>
              <w:t>Итоговые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528" w:type="dxa"/>
            <w:tcBorders>
              <w:top w:val="single" w:sz="4" w:space="0" w:color="000000"/>
              <w:left w:val="single" w:sz="5"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ind w:left="68"/>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c>
          <w:tcPr>
            <w:tcW w:w="3856"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Pr="000F7A36" w:rsidRDefault="00E65FC3">
            <w:pPr>
              <w:autoSpaceDE w:val="0"/>
              <w:autoSpaceDN w:val="0"/>
              <w:spacing w:before="78" w:after="0" w:line="254" w:lineRule="auto"/>
              <w:ind w:left="74" w:right="144"/>
              <w:rPr>
                <w:lang w:val="ru-RU"/>
              </w:rPr>
            </w:pPr>
            <w:r w:rsidRPr="000F7A36">
              <w:rPr>
                <w:rFonts w:ascii="Times New Roman" w:eastAsia="Times New Roman" w:hAnsi="Times New Roman"/>
                <w:color w:val="000000"/>
                <w:w w:val="97"/>
                <w:sz w:val="16"/>
                <w:lang w:val="ru-RU"/>
              </w:rPr>
              <w:t xml:space="preserve">Знать содержание и героев прочитанных </w:t>
            </w:r>
            <w:r w:rsidRPr="000F7A36">
              <w:rPr>
                <w:lang w:val="ru-RU"/>
              </w:rPr>
              <w:br/>
            </w:r>
            <w:r w:rsidRPr="000F7A36">
              <w:rPr>
                <w:rFonts w:ascii="Times New Roman" w:eastAsia="Times New Roman" w:hAnsi="Times New Roman"/>
                <w:color w:val="000000"/>
                <w:w w:val="97"/>
                <w:sz w:val="16"/>
                <w:lang w:val="ru-RU"/>
              </w:rPr>
              <w:t xml:space="preserve">произведений. Уметь пересказывать прочитанные произведения и их отдельные эпизоды; анализировать поэтические и прозаические тексты; характеризовать героев и их поступки; строить развернутые </w:t>
            </w:r>
            <w:r w:rsidRPr="000F7A36">
              <w:rPr>
                <w:lang w:val="ru-RU"/>
              </w:rPr>
              <w:br/>
            </w:r>
            <w:proofErr w:type="gramStart"/>
            <w:r w:rsidRPr="000F7A36">
              <w:rPr>
                <w:rFonts w:ascii="Times New Roman" w:eastAsia="Times New Roman" w:hAnsi="Times New Roman"/>
                <w:color w:val="000000"/>
                <w:w w:val="97"/>
                <w:sz w:val="16"/>
                <w:lang w:val="ru-RU"/>
              </w:rPr>
              <w:t>высказывания</w:t>
            </w:r>
            <w:proofErr w:type="gramEnd"/>
            <w:r w:rsidRPr="000F7A36">
              <w:rPr>
                <w:rFonts w:ascii="Times New Roman" w:eastAsia="Times New Roman" w:hAnsi="Times New Roman"/>
                <w:color w:val="000000"/>
                <w:w w:val="97"/>
                <w:sz w:val="16"/>
                <w:lang w:val="ru-RU"/>
              </w:rPr>
              <w:t xml:space="preserve"> на основе прочитанного; </w:t>
            </w:r>
            <w:r w:rsidRPr="000F7A36">
              <w:rPr>
                <w:lang w:val="ru-RU"/>
              </w:rPr>
              <w:br/>
            </w:r>
            <w:r w:rsidRPr="000F7A36">
              <w:rPr>
                <w:rFonts w:ascii="Times New Roman" w:eastAsia="Times New Roman" w:hAnsi="Times New Roman"/>
                <w:color w:val="000000"/>
                <w:w w:val="97"/>
                <w:sz w:val="16"/>
                <w:lang w:val="ru-RU"/>
              </w:rPr>
              <w:t xml:space="preserve">аргументировать </w:t>
            </w:r>
            <w:r w:rsidRPr="000F7A36">
              <w:rPr>
                <w:lang w:val="ru-RU"/>
              </w:rPr>
              <w:br/>
            </w:r>
            <w:r w:rsidRPr="000F7A36">
              <w:rPr>
                <w:rFonts w:ascii="Times New Roman" w:eastAsia="Times New Roman" w:hAnsi="Times New Roman"/>
                <w:color w:val="000000"/>
                <w:w w:val="97"/>
                <w:sz w:val="16"/>
                <w:lang w:val="ru-RU"/>
              </w:rPr>
              <w:t xml:space="preserve">свою точку зрения. </w:t>
            </w:r>
          </w:p>
        </w:tc>
        <w:tc>
          <w:tcPr>
            <w:tcW w:w="1020"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45" w:lineRule="auto"/>
              <w:ind w:left="72"/>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2006"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78" w:after="0" w:line="230" w:lineRule="auto"/>
              <w:jc w:val="center"/>
            </w:pPr>
            <w:r>
              <w:rPr>
                <w:rFonts w:ascii="Times New Roman" w:eastAsia="Times New Roman" w:hAnsi="Times New Roman"/>
                <w:color w:val="000000"/>
                <w:w w:val="97"/>
                <w:sz w:val="16"/>
              </w:rPr>
              <w:t>http://www.1september.ru/ru/</w:t>
            </w:r>
          </w:p>
        </w:tc>
      </w:tr>
      <w:tr w:rsidR="00822E15">
        <w:trPr>
          <w:trHeight w:hRule="exact" w:val="350"/>
        </w:trPr>
        <w:tc>
          <w:tcPr>
            <w:tcW w:w="5044" w:type="dxa"/>
            <w:gridSpan w:val="2"/>
            <w:tcBorders>
              <w:top w:val="single" w:sz="5"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5"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0" w:lineRule="auto"/>
              <w:ind w:left="68"/>
            </w:pPr>
            <w:r>
              <w:rPr>
                <w:rFonts w:ascii="Times New Roman" w:eastAsia="Times New Roman" w:hAnsi="Times New Roman"/>
                <w:color w:val="000000"/>
                <w:w w:val="97"/>
                <w:sz w:val="16"/>
              </w:rPr>
              <w:t>1</w:t>
            </w:r>
          </w:p>
        </w:tc>
        <w:tc>
          <w:tcPr>
            <w:tcW w:w="9930"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822E15"/>
        </w:tc>
      </w:tr>
      <w:tr w:rsidR="00822E15">
        <w:trPr>
          <w:trHeight w:hRule="exact" w:val="348"/>
        </w:trPr>
        <w:tc>
          <w:tcPr>
            <w:tcW w:w="504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Default="00E65FC3">
            <w:pPr>
              <w:autoSpaceDE w:val="0"/>
              <w:autoSpaceDN w:val="0"/>
              <w:spacing w:before="76" w:after="0" w:line="233" w:lineRule="auto"/>
              <w:ind w:left="72"/>
            </w:pPr>
            <w:proofErr w:type="spellStart"/>
            <w:r>
              <w:rPr>
                <w:rFonts w:ascii="Times New Roman" w:eastAsia="Times New Roman" w:hAnsi="Times New Roman"/>
                <w:color w:val="000000"/>
                <w:w w:val="97"/>
                <w:sz w:val="16"/>
              </w:rPr>
              <w:t>Резервное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время</w:t>
            </w:r>
            <w:proofErr w:type="spellEnd"/>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16</w:t>
            </w:r>
          </w:p>
        </w:tc>
        <w:tc>
          <w:tcPr>
            <w:tcW w:w="993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r w:rsidR="00822E15">
        <w:trPr>
          <w:trHeight w:hRule="exact" w:val="328"/>
        </w:trPr>
        <w:tc>
          <w:tcPr>
            <w:tcW w:w="5044"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822E15" w:rsidRPr="000F7A36" w:rsidRDefault="00E65FC3">
            <w:pPr>
              <w:autoSpaceDE w:val="0"/>
              <w:autoSpaceDN w:val="0"/>
              <w:spacing w:before="76" w:after="0" w:line="233" w:lineRule="auto"/>
              <w:ind w:left="72"/>
              <w:rPr>
                <w:lang w:val="ru-RU"/>
              </w:rPr>
            </w:pPr>
            <w:r w:rsidRPr="000F7A36">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68"/>
            </w:pPr>
            <w:r>
              <w:rPr>
                <w:rFonts w:ascii="Times New Roman" w:eastAsia="Times New Roman" w:hAnsi="Times New Roman"/>
                <w:color w:val="000000"/>
                <w:w w:val="97"/>
                <w:sz w:val="16"/>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72"/>
            </w:pPr>
            <w:r>
              <w:rPr>
                <w:rFonts w:ascii="Times New Roman" w:eastAsia="Times New Roman" w:hAnsi="Times New Roman"/>
                <w:color w:val="000000"/>
                <w:w w:val="97"/>
                <w:sz w:val="16"/>
              </w:rPr>
              <w:t>6</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76" w:after="0" w:line="233" w:lineRule="auto"/>
              <w:ind w:left="72"/>
            </w:pPr>
            <w:r>
              <w:rPr>
                <w:rFonts w:ascii="Times New Roman" w:eastAsia="Times New Roman" w:hAnsi="Times New Roman"/>
                <w:color w:val="000000"/>
                <w:w w:val="97"/>
                <w:sz w:val="16"/>
              </w:rPr>
              <w:t>0</w:t>
            </w:r>
          </w:p>
        </w:tc>
        <w:tc>
          <w:tcPr>
            <w:tcW w:w="768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bl>
    <w:p w:rsidR="00822E15" w:rsidRDefault="00822E15">
      <w:pPr>
        <w:autoSpaceDE w:val="0"/>
        <w:autoSpaceDN w:val="0"/>
        <w:spacing w:after="0" w:line="14" w:lineRule="exact"/>
      </w:pPr>
    </w:p>
    <w:p w:rsidR="00822E15" w:rsidRDefault="00822E15">
      <w:pPr>
        <w:sectPr w:rsidR="00822E15" w:rsidSect="005D6413">
          <w:pgSz w:w="16840" w:h="11900" w:orient="landscape"/>
          <w:pgMar w:top="1440" w:right="666" w:bottom="284" w:left="640" w:header="720" w:footer="720" w:gutter="0"/>
          <w:cols w:space="720" w:equalWidth="0">
            <w:col w:w="14734" w:space="0"/>
          </w:cols>
          <w:docGrid w:linePitch="360"/>
        </w:sectPr>
      </w:pPr>
    </w:p>
    <w:p w:rsidR="00822E15" w:rsidRDefault="00822E15">
      <w:pPr>
        <w:autoSpaceDE w:val="0"/>
        <w:autoSpaceDN w:val="0"/>
        <w:spacing w:after="78" w:line="220" w:lineRule="exact"/>
      </w:pPr>
    </w:p>
    <w:p w:rsidR="00822E15" w:rsidRDefault="00E65FC3">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9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b/>
                <w:color w:val="000000"/>
                <w:sz w:val="24"/>
              </w:rPr>
              <w:t>Тема</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урока</w:t>
            </w:r>
            <w:proofErr w:type="spellEnd"/>
          </w:p>
        </w:tc>
        <w:tc>
          <w:tcPr>
            <w:tcW w:w="402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proofErr w:type="spellStart"/>
            <w:r>
              <w:rPr>
                <w:rFonts w:ascii="Times New Roman" w:eastAsia="Times New Roman" w:hAnsi="Times New Roman"/>
                <w:b/>
                <w:color w:val="000000"/>
                <w:sz w:val="24"/>
              </w:rPr>
              <w:t>Количество</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часов</w:t>
            </w:r>
            <w:proofErr w:type="spellEnd"/>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pPr>
            <w:proofErr w:type="spellStart"/>
            <w:r>
              <w:rPr>
                <w:rFonts w:ascii="Times New Roman" w:eastAsia="Times New Roman" w:hAnsi="Times New Roman"/>
                <w:b/>
                <w:color w:val="000000"/>
                <w:sz w:val="24"/>
              </w:rPr>
              <w:t>Дата</w:t>
            </w:r>
            <w:proofErr w:type="spellEnd"/>
            <w:r>
              <w:rPr>
                <w:rFonts w:ascii="Times New Roman" w:eastAsia="Times New Roman" w:hAnsi="Times New Roman"/>
                <w:b/>
                <w:color w:val="000000"/>
                <w:sz w:val="24"/>
              </w:rPr>
              <w:t xml:space="preserve"> </w:t>
            </w:r>
            <w:r>
              <w:br/>
            </w:r>
            <w:proofErr w:type="spellStart"/>
            <w:r>
              <w:rPr>
                <w:rFonts w:ascii="Times New Roman" w:eastAsia="Times New Roman" w:hAnsi="Times New Roman"/>
                <w:b/>
                <w:color w:val="000000"/>
                <w:sz w:val="24"/>
              </w:rPr>
              <w:t>изучения</w:t>
            </w:r>
            <w:proofErr w:type="spellEnd"/>
          </w:p>
        </w:tc>
        <w:tc>
          <w:tcPr>
            <w:tcW w:w="18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144"/>
            </w:pPr>
            <w:proofErr w:type="spellStart"/>
            <w:r>
              <w:rPr>
                <w:rFonts w:ascii="Times New Roman" w:eastAsia="Times New Roman" w:hAnsi="Times New Roman"/>
                <w:b/>
                <w:color w:val="000000"/>
                <w:sz w:val="24"/>
              </w:rPr>
              <w:t>Виды</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формы</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контроля</w:t>
            </w:r>
            <w:proofErr w:type="spellEnd"/>
          </w:p>
        </w:tc>
      </w:tr>
      <w:tr w:rsidR="00822E15">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822E15" w:rsidRDefault="00822E15"/>
        </w:tc>
        <w:tc>
          <w:tcPr>
            <w:tcW w:w="1512" w:type="dxa"/>
            <w:vMerge/>
            <w:tcBorders>
              <w:top w:val="single" w:sz="4" w:space="0" w:color="000000"/>
              <w:left w:val="single" w:sz="4" w:space="0" w:color="000000"/>
              <w:bottom w:val="single" w:sz="4" w:space="0" w:color="000000"/>
              <w:right w:val="single" w:sz="4" w:space="0" w:color="000000"/>
            </w:tcBorders>
          </w:tcPr>
          <w:p w:rsidR="00822E15" w:rsidRDefault="00822E15"/>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proofErr w:type="spellStart"/>
            <w:r>
              <w:rPr>
                <w:rFonts w:ascii="Times New Roman" w:eastAsia="Times New Roman" w:hAnsi="Times New Roman"/>
                <w:b/>
                <w:color w:val="000000"/>
                <w:sz w:val="24"/>
              </w:rPr>
              <w:t>всего</w:t>
            </w:r>
            <w:proofErr w:type="spellEnd"/>
            <w:r>
              <w:rPr>
                <w:rFonts w:ascii="Times New Roman" w:eastAsia="Times New Roman" w:hAnsi="Times New Roman"/>
                <w:b/>
                <w:color w:val="000000"/>
                <w:sz w:val="24"/>
              </w:rPr>
              <w:t xml:space="preserve">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pPr>
            <w:proofErr w:type="spellStart"/>
            <w:r>
              <w:rPr>
                <w:rFonts w:ascii="Times New Roman" w:eastAsia="Times New Roman" w:hAnsi="Times New Roman"/>
                <w:b/>
                <w:color w:val="000000"/>
                <w:sz w:val="24"/>
              </w:rPr>
              <w:t>контрольные</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работы</w:t>
            </w:r>
            <w:proofErr w:type="spellEnd"/>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pPr>
            <w:proofErr w:type="spellStart"/>
            <w:r>
              <w:rPr>
                <w:rFonts w:ascii="Times New Roman" w:eastAsia="Times New Roman" w:hAnsi="Times New Roman"/>
                <w:b/>
                <w:color w:val="000000"/>
                <w:sz w:val="24"/>
              </w:rPr>
              <w:t>практические</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работы</w:t>
            </w:r>
            <w:proofErr w:type="spellEnd"/>
          </w:p>
        </w:tc>
        <w:tc>
          <w:tcPr>
            <w:tcW w:w="1512" w:type="dxa"/>
            <w:vMerge/>
            <w:tcBorders>
              <w:top w:val="single" w:sz="4" w:space="0" w:color="000000"/>
              <w:left w:val="single" w:sz="4" w:space="0" w:color="000000"/>
              <w:bottom w:val="single" w:sz="4" w:space="0" w:color="000000"/>
              <w:right w:val="single" w:sz="4" w:space="0" w:color="000000"/>
            </w:tcBorders>
          </w:tcPr>
          <w:p w:rsidR="00822E15" w:rsidRDefault="00822E15"/>
        </w:tc>
        <w:tc>
          <w:tcPr>
            <w:tcW w:w="1512" w:type="dxa"/>
            <w:vMerge/>
            <w:tcBorders>
              <w:top w:val="single" w:sz="4" w:space="0" w:color="000000"/>
              <w:left w:val="single" w:sz="4" w:space="0" w:color="000000"/>
              <w:bottom w:val="single" w:sz="4" w:space="0" w:color="000000"/>
              <w:right w:val="single" w:sz="4" w:space="0" w:color="000000"/>
            </w:tcBorders>
          </w:tcPr>
          <w:p w:rsidR="00822E15" w:rsidRDefault="00822E15"/>
        </w:tc>
      </w:tr>
      <w:tr w:rsidR="00822E15">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r w:rsidRPr="000F7A36">
              <w:rPr>
                <w:rFonts w:ascii="Times New Roman" w:eastAsia="Times New Roman" w:hAnsi="Times New Roman"/>
                <w:color w:val="000000"/>
                <w:sz w:val="24"/>
                <w:lang w:val="ru-RU"/>
              </w:rPr>
              <w:t xml:space="preserve">Мифы народов России и мира. </w:t>
            </w:r>
            <w:proofErr w:type="spellStart"/>
            <w:r>
              <w:rPr>
                <w:rFonts w:ascii="Times New Roman" w:eastAsia="Times New Roman" w:hAnsi="Times New Roman"/>
                <w:color w:val="000000"/>
                <w:sz w:val="24"/>
              </w:rPr>
              <w:t>Понятие</w:t>
            </w:r>
            <w:proofErr w:type="spellEnd"/>
            <w:r>
              <w:rPr>
                <w:rFonts w:ascii="Times New Roman" w:eastAsia="Times New Roman" w:hAnsi="Times New Roman"/>
                <w:color w:val="000000"/>
                <w:sz w:val="24"/>
              </w:rPr>
              <w:t xml:space="preserve"> о </w:t>
            </w:r>
            <w:proofErr w:type="spellStart"/>
            <w:r>
              <w:rPr>
                <w:rFonts w:ascii="Times New Roman" w:eastAsia="Times New Roman" w:hAnsi="Times New Roman"/>
                <w:color w:val="000000"/>
                <w:sz w:val="24"/>
              </w:rPr>
              <w:t>мифе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8" w:lineRule="auto"/>
              <w:ind w:left="72" w:right="288"/>
              <w:rPr>
                <w:lang w:val="ru-RU"/>
              </w:rPr>
            </w:pPr>
            <w:r w:rsidRPr="000F7A36">
              <w:rPr>
                <w:rFonts w:ascii="Times New Roman" w:eastAsia="Times New Roman" w:hAnsi="Times New Roman"/>
                <w:color w:val="000000"/>
                <w:sz w:val="24"/>
                <w:lang w:val="ru-RU"/>
              </w:rPr>
              <w:t xml:space="preserve">Мифы народов России и мира. Подвиги </w:t>
            </w:r>
            <w:proofErr w:type="spellStart"/>
            <w:r w:rsidRPr="000F7A36">
              <w:rPr>
                <w:rFonts w:ascii="Times New Roman" w:eastAsia="Times New Roman" w:hAnsi="Times New Roman"/>
                <w:color w:val="000000"/>
                <w:sz w:val="24"/>
                <w:lang w:val="ru-RU"/>
              </w:rPr>
              <w:t>Геракла</w:t>
            </w:r>
            <w:proofErr w:type="gramStart"/>
            <w:r w:rsidRPr="000F7A36">
              <w:rPr>
                <w:rFonts w:ascii="Times New Roman" w:eastAsia="Times New Roman" w:hAnsi="Times New Roman"/>
                <w:color w:val="000000"/>
                <w:sz w:val="24"/>
                <w:lang w:val="ru-RU"/>
              </w:rPr>
              <w:t>:«</w:t>
            </w:r>
            <w:proofErr w:type="gramEnd"/>
            <w:r w:rsidRPr="000F7A36">
              <w:rPr>
                <w:rFonts w:ascii="Times New Roman" w:eastAsia="Times New Roman" w:hAnsi="Times New Roman"/>
                <w:color w:val="000000"/>
                <w:sz w:val="24"/>
                <w:lang w:val="ru-RU"/>
              </w:rPr>
              <w:t>Скотный</w:t>
            </w:r>
            <w:proofErr w:type="spellEnd"/>
            <w:r w:rsidRPr="000F7A36">
              <w:rPr>
                <w:rFonts w:ascii="Times New Roman" w:eastAsia="Times New Roman" w:hAnsi="Times New Roman"/>
                <w:color w:val="000000"/>
                <w:sz w:val="24"/>
                <w:lang w:val="ru-RU"/>
              </w:rPr>
              <w:t xml:space="preserve"> двор царя </w:t>
            </w:r>
            <w:r w:rsidRPr="000F7A36">
              <w:rPr>
                <w:lang w:val="ru-RU"/>
              </w:rPr>
              <w:br/>
            </w:r>
            <w:r w:rsidRPr="000F7A36">
              <w:rPr>
                <w:rFonts w:ascii="Times New Roman" w:eastAsia="Times New Roman" w:hAnsi="Times New Roman"/>
                <w:color w:val="000000"/>
                <w:sz w:val="24"/>
                <w:lang w:val="ru-RU"/>
              </w:rPr>
              <w:t>Авгия»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ight="144"/>
              <w:rPr>
                <w:lang w:val="ru-RU"/>
              </w:rPr>
            </w:pPr>
            <w:r w:rsidRPr="000F7A36">
              <w:rPr>
                <w:rFonts w:ascii="Times New Roman" w:eastAsia="Times New Roman" w:hAnsi="Times New Roman"/>
                <w:color w:val="000000"/>
                <w:sz w:val="24"/>
                <w:lang w:val="ru-RU"/>
              </w:rPr>
              <w:t xml:space="preserve">Мифы народов России и мира. «Яблоки </w:t>
            </w:r>
            <w:proofErr w:type="spellStart"/>
            <w:r w:rsidRPr="000F7A36">
              <w:rPr>
                <w:rFonts w:ascii="Times New Roman" w:eastAsia="Times New Roman" w:hAnsi="Times New Roman"/>
                <w:color w:val="000000"/>
                <w:sz w:val="24"/>
                <w:lang w:val="ru-RU"/>
              </w:rPr>
              <w:t>Гесперид</w:t>
            </w:r>
            <w:proofErr w:type="gramStart"/>
            <w:r w:rsidRPr="000F7A36">
              <w:rPr>
                <w:rFonts w:ascii="Times New Roman" w:eastAsia="Times New Roman" w:hAnsi="Times New Roman"/>
                <w:color w:val="000000"/>
                <w:sz w:val="24"/>
                <w:lang w:val="ru-RU"/>
              </w:rPr>
              <w:t>»и</w:t>
            </w:r>
            <w:proofErr w:type="spellEnd"/>
            <w:proofErr w:type="gramEnd"/>
            <w:r w:rsidRPr="000F7A36">
              <w:rPr>
                <w:rFonts w:ascii="Times New Roman" w:eastAsia="Times New Roman" w:hAnsi="Times New Roman"/>
                <w:color w:val="000000"/>
                <w:sz w:val="24"/>
                <w:lang w:val="ru-RU"/>
              </w:rPr>
              <w:t xml:space="preserve"> другие подвиги Геракла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Pr>
                <w:lang w:val="ru-RU"/>
              </w:rPr>
            </w:pPr>
            <w:r w:rsidRPr="000F7A36">
              <w:rPr>
                <w:rFonts w:ascii="Times New Roman" w:eastAsia="Times New Roman" w:hAnsi="Times New Roman"/>
                <w:color w:val="000000"/>
                <w:sz w:val="24"/>
                <w:lang w:val="ru-RU"/>
              </w:rPr>
              <w:t>Мифы народов России и мира. Переложение мифов разными авторами.</w:t>
            </w:r>
          </w:p>
          <w:p w:rsidR="00822E15" w:rsidRPr="000F7A36" w:rsidRDefault="00E65FC3">
            <w:pPr>
              <w:autoSpaceDE w:val="0"/>
              <w:autoSpaceDN w:val="0"/>
              <w:spacing w:before="70" w:after="0" w:line="271" w:lineRule="auto"/>
              <w:ind w:left="72" w:right="576"/>
              <w:rPr>
                <w:lang w:val="ru-RU"/>
              </w:rPr>
            </w:pPr>
            <w:r w:rsidRPr="000F7A36">
              <w:rPr>
                <w:rFonts w:ascii="Times New Roman" w:eastAsia="Times New Roman" w:hAnsi="Times New Roman"/>
                <w:color w:val="000000"/>
                <w:sz w:val="24"/>
                <w:lang w:val="ru-RU"/>
              </w:rPr>
              <w:t xml:space="preserve">Геродот. «Легенда об </w:t>
            </w:r>
            <w:proofErr w:type="spellStart"/>
            <w:r w:rsidRPr="000F7A36">
              <w:rPr>
                <w:rFonts w:ascii="Times New Roman" w:eastAsia="Times New Roman" w:hAnsi="Times New Roman"/>
                <w:color w:val="000000"/>
                <w:sz w:val="24"/>
                <w:lang w:val="ru-RU"/>
              </w:rPr>
              <w:t>Арионе</w:t>
            </w:r>
            <w:proofErr w:type="spellEnd"/>
            <w:r w:rsidRPr="000F7A36">
              <w:rPr>
                <w:rFonts w:ascii="Times New Roman" w:eastAsia="Times New Roman" w:hAnsi="Times New Roman"/>
                <w:color w:val="000000"/>
                <w:sz w:val="24"/>
                <w:lang w:val="ru-RU"/>
              </w:rPr>
              <w:t xml:space="preserve">». Урок </w:t>
            </w:r>
            <w:r w:rsidRPr="000F7A36">
              <w:rPr>
                <w:lang w:val="ru-RU"/>
              </w:rPr>
              <w:br/>
            </w:r>
            <w:r w:rsidRPr="000F7A36">
              <w:rPr>
                <w:rFonts w:ascii="Times New Roman" w:eastAsia="Times New Roman" w:hAnsi="Times New Roman"/>
                <w:color w:val="000000"/>
                <w:sz w:val="24"/>
                <w:lang w:val="ru-RU"/>
              </w:rPr>
              <w:t>внеклассного чтения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86" w:lineRule="auto"/>
              <w:ind w:left="72" w:right="144"/>
            </w:pPr>
            <w:r w:rsidRPr="000F7A36">
              <w:rPr>
                <w:rFonts w:ascii="Times New Roman" w:eastAsia="Times New Roman" w:hAnsi="Times New Roman"/>
                <w:color w:val="000000"/>
                <w:sz w:val="24"/>
                <w:lang w:val="ru-RU"/>
              </w:rPr>
              <w:t xml:space="preserve">Фольклор. Малые жанры: пословицы, поговорки, </w:t>
            </w:r>
            <w:r w:rsidRPr="000F7A36">
              <w:rPr>
                <w:lang w:val="ru-RU"/>
              </w:rPr>
              <w:br/>
            </w:r>
            <w:r w:rsidRPr="000F7A36">
              <w:rPr>
                <w:rFonts w:ascii="Times New Roman" w:eastAsia="Times New Roman" w:hAnsi="Times New Roman"/>
                <w:color w:val="000000"/>
                <w:sz w:val="24"/>
                <w:lang w:val="ru-RU"/>
              </w:rPr>
              <w:t xml:space="preserve">загадки. Устное народное </w:t>
            </w:r>
            <w:proofErr w:type="spellStart"/>
            <w:r w:rsidRPr="000F7A36">
              <w:rPr>
                <w:rFonts w:ascii="Times New Roman" w:eastAsia="Times New Roman" w:hAnsi="Times New Roman"/>
                <w:color w:val="000000"/>
                <w:sz w:val="24"/>
                <w:lang w:val="ru-RU"/>
              </w:rPr>
              <w:t>творчество</w:t>
            </w:r>
            <w:proofErr w:type="gramStart"/>
            <w:r w:rsidRPr="000F7A36">
              <w:rPr>
                <w:rFonts w:ascii="Times New Roman" w:eastAsia="Times New Roman" w:hAnsi="Times New Roman"/>
                <w:color w:val="000000"/>
                <w:sz w:val="24"/>
                <w:lang w:val="ru-RU"/>
              </w:rPr>
              <w:t>.К</w:t>
            </w:r>
            <w:proofErr w:type="gramEnd"/>
            <w:r w:rsidRPr="000F7A36">
              <w:rPr>
                <w:rFonts w:ascii="Times New Roman" w:eastAsia="Times New Roman" w:hAnsi="Times New Roman"/>
                <w:color w:val="000000"/>
                <w:sz w:val="24"/>
                <w:lang w:val="ru-RU"/>
              </w:rPr>
              <w:t>оллективное</w:t>
            </w:r>
            <w:proofErr w:type="spellEnd"/>
            <w:r w:rsidRPr="000F7A36">
              <w:rPr>
                <w:rFonts w:ascii="Times New Roman" w:eastAsia="Times New Roman" w:hAnsi="Times New Roman"/>
                <w:color w:val="000000"/>
                <w:sz w:val="24"/>
                <w:lang w:val="ru-RU"/>
              </w:rPr>
              <w:t xml:space="preserve"> и индивидуальное в </w:t>
            </w:r>
            <w:r w:rsidRPr="000F7A36">
              <w:rPr>
                <w:lang w:val="ru-RU"/>
              </w:rPr>
              <w:br/>
            </w:r>
            <w:r w:rsidRPr="000F7A36">
              <w:rPr>
                <w:rFonts w:ascii="Times New Roman" w:eastAsia="Times New Roman" w:hAnsi="Times New Roman"/>
                <w:color w:val="000000"/>
                <w:sz w:val="24"/>
                <w:lang w:val="ru-RU"/>
              </w:rPr>
              <w:t xml:space="preserve">фольклоре. </w:t>
            </w:r>
            <w:proofErr w:type="spellStart"/>
            <w:r>
              <w:rPr>
                <w:rFonts w:ascii="Times New Roman" w:eastAsia="Times New Roman" w:hAnsi="Times New Roman"/>
                <w:color w:val="000000"/>
                <w:sz w:val="24"/>
              </w:rPr>
              <w:t>Исполнители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фольклорных</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произведений</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6.</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100" w:after="0"/>
              <w:ind w:left="72" w:right="144"/>
              <w:rPr>
                <w:lang w:val="ru-RU"/>
              </w:rPr>
            </w:pPr>
            <w:r w:rsidRPr="000F7A36">
              <w:rPr>
                <w:rFonts w:ascii="Times New Roman" w:eastAsia="Times New Roman" w:hAnsi="Times New Roman"/>
                <w:color w:val="000000"/>
                <w:sz w:val="24"/>
                <w:lang w:val="ru-RU"/>
              </w:rPr>
              <w:t xml:space="preserve">Малые жанры фольклора: колыбельные песни, </w:t>
            </w:r>
            <w:r w:rsidRPr="000F7A36">
              <w:rPr>
                <w:lang w:val="ru-RU"/>
              </w:rPr>
              <w:br/>
            </w:r>
            <w:proofErr w:type="spellStart"/>
            <w:r w:rsidRPr="000F7A36">
              <w:rPr>
                <w:rFonts w:ascii="Times New Roman" w:eastAsia="Times New Roman" w:hAnsi="Times New Roman"/>
                <w:color w:val="000000"/>
                <w:sz w:val="24"/>
                <w:lang w:val="ru-RU"/>
              </w:rPr>
              <w:t>пестушки</w:t>
            </w:r>
            <w:proofErr w:type="spellEnd"/>
            <w:r w:rsidRPr="000F7A36">
              <w:rPr>
                <w:rFonts w:ascii="Times New Roman" w:eastAsia="Times New Roman" w:hAnsi="Times New Roman"/>
                <w:color w:val="000000"/>
                <w:sz w:val="24"/>
                <w:lang w:val="ru-RU"/>
              </w:rPr>
              <w:t xml:space="preserve">, приговорки, </w:t>
            </w:r>
            <w:r w:rsidRPr="000F7A36">
              <w:rPr>
                <w:lang w:val="ru-RU"/>
              </w:rPr>
              <w:br/>
            </w:r>
            <w:r w:rsidRPr="000F7A36">
              <w:rPr>
                <w:rFonts w:ascii="Times New Roman" w:eastAsia="Times New Roman" w:hAnsi="Times New Roman"/>
                <w:color w:val="000000"/>
                <w:sz w:val="24"/>
                <w:lang w:val="ru-RU"/>
              </w:rPr>
              <w:t>скороговорки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7.</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ind w:left="72" w:right="144"/>
            </w:pPr>
            <w:r w:rsidRPr="000F7A36">
              <w:rPr>
                <w:rFonts w:ascii="Times New Roman" w:eastAsia="Times New Roman" w:hAnsi="Times New Roman"/>
                <w:color w:val="000000"/>
                <w:sz w:val="24"/>
                <w:lang w:val="ru-RU"/>
              </w:rPr>
              <w:t xml:space="preserve">Малые жанры фольклора: пословицы, поговорки, </w:t>
            </w:r>
            <w:r w:rsidRPr="000F7A36">
              <w:rPr>
                <w:lang w:val="ru-RU"/>
              </w:rPr>
              <w:br/>
            </w:r>
            <w:r w:rsidRPr="000F7A36">
              <w:rPr>
                <w:rFonts w:ascii="Times New Roman" w:eastAsia="Times New Roman" w:hAnsi="Times New Roman"/>
                <w:color w:val="000000"/>
                <w:sz w:val="24"/>
                <w:lang w:val="ru-RU"/>
              </w:rPr>
              <w:t xml:space="preserve">загадки. </w:t>
            </w:r>
            <w:proofErr w:type="spellStart"/>
            <w:r>
              <w:rPr>
                <w:rFonts w:ascii="Times New Roman" w:eastAsia="Times New Roman" w:hAnsi="Times New Roman"/>
                <w:color w:val="000000"/>
                <w:sz w:val="24"/>
              </w:rPr>
              <w:t>Урок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развития</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речи</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p w:rsidR="00822E15" w:rsidRDefault="00822E15">
      <w:pPr>
        <w:sectPr w:rsidR="00822E15">
          <w:pgSz w:w="11900" w:h="16840"/>
          <w:pgMar w:top="298" w:right="650" w:bottom="1408" w:left="666" w:header="720" w:footer="720" w:gutter="0"/>
          <w:cols w:space="720" w:equalWidth="0">
            <w:col w:w="10584"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8.</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Pr>
                <w:lang w:val="ru-RU"/>
              </w:rPr>
            </w:pPr>
            <w:r w:rsidRPr="000F7A36">
              <w:rPr>
                <w:rFonts w:ascii="Times New Roman" w:eastAsia="Times New Roman" w:hAnsi="Times New Roman"/>
                <w:color w:val="000000"/>
                <w:sz w:val="24"/>
                <w:lang w:val="ru-RU"/>
              </w:rPr>
              <w:t xml:space="preserve">Фольклор. Сказки народов России и народов мира. </w:t>
            </w:r>
            <w:r w:rsidRPr="000F7A36">
              <w:rPr>
                <w:lang w:val="ru-RU"/>
              </w:rPr>
              <w:br/>
            </w:r>
            <w:r w:rsidRPr="000F7A36">
              <w:rPr>
                <w:rFonts w:ascii="Times New Roman" w:eastAsia="Times New Roman" w:hAnsi="Times New Roman"/>
                <w:color w:val="000000"/>
                <w:sz w:val="24"/>
                <w:lang w:val="ru-RU"/>
              </w:rPr>
              <w:t>Русские народные сказки.</w:t>
            </w:r>
          </w:p>
          <w:p w:rsidR="00822E15" w:rsidRDefault="00E65FC3">
            <w:pPr>
              <w:autoSpaceDE w:val="0"/>
              <w:autoSpaceDN w:val="0"/>
              <w:spacing w:before="70" w:after="0" w:line="281" w:lineRule="auto"/>
              <w:ind w:left="72" w:right="144"/>
            </w:pPr>
            <w:r w:rsidRPr="000F7A36">
              <w:rPr>
                <w:rFonts w:ascii="Times New Roman" w:eastAsia="Times New Roman" w:hAnsi="Times New Roman"/>
                <w:color w:val="000000"/>
                <w:sz w:val="24"/>
                <w:lang w:val="ru-RU"/>
              </w:rPr>
              <w:t xml:space="preserve">Нравственное и </w:t>
            </w:r>
            <w:r w:rsidRPr="000F7A36">
              <w:rPr>
                <w:lang w:val="ru-RU"/>
              </w:rPr>
              <w:br/>
            </w:r>
            <w:r w:rsidRPr="000F7A36">
              <w:rPr>
                <w:rFonts w:ascii="Times New Roman" w:eastAsia="Times New Roman" w:hAnsi="Times New Roman"/>
                <w:color w:val="000000"/>
                <w:sz w:val="24"/>
                <w:lang w:val="ru-RU"/>
              </w:rPr>
              <w:t xml:space="preserve">эстетическое содержание сказок. Сказка как вид </w:t>
            </w:r>
            <w:r w:rsidRPr="000F7A36">
              <w:rPr>
                <w:lang w:val="ru-RU"/>
              </w:rPr>
              <w:br/>
            </w:r>
            <w:r w:rsidRPr="000F7A36">
              <w:rPr>
                <w:rFonts w:ascii="Times New Roman" w:eastAsia="Times New Roman" w:hAnsi="Times New Roman"/>
                <w:color w:val="000000"/>
                <w:sz w:val="24"/>
                <w:lang w:val="ru-RU"/>
              </w:rPr>
              <w:t xml:space="preserve">народной прозы. </w:t>
            </w:r>
            <w:proofErr w:type="spellStart"/>
            <w:r>
              <w:rPr>
                <w:rFonts w:ascii="Times New Roman" w:eastAsia="Times New Roman" w:hAnsi="Times New Roman"/>
                <w:color w:val="000000"/>
                <w:sz w:val="24"/>
              </w:rPr>
              <w:t>Сказки</w:t>
            </w:r>
            <w:proofErr w:type="spellEnd"/>
            <w:r>
              <w:rPr>
                <w:rFonts w:ascii="Times New Roman" w:eastAsia="Times New Roman" w:hAnsi="Times New Roman"/>
                <w:color w:val="000000"/>
                <w:sz w:val="24"/>
              </w:rPr>
              <w:t xml:space="preserve"> о </w:t>
            </w:r>
            <w:proofErr w:type="spellStart"/>
            <w:r>
              <w:rPr>
                <w:rFonts w:ascii="Times New Roman" w:eastAsia="Times New Roman" w:hAnsi="Times New Roman"/>
                <w:color w:val="000000"/>
                <w:sz w:val="24"/>
              </w:rPr>
              <w:t>животных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волшебные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бытовые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9.</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100" w:after="0"/>
              <w:ind w:left="72"/>
              <w:rPr>
                <w:lang w:val="ru-RU"/>
              </w:rPr>
            </w:pPr>
            <w:r w:rsidRPr="000F7A36">
              <w:rPr>
                <w:rFonts w:ascii="Times New Roman" w:eastAsia="Times New Roman" w:hAnsi="Times New Roman"/>
                <w:color w:val="000000"/>
                <w:sz w:val="24"/>
                <w:lang w:val="ru-RU"/>
              </w:rPr>
              <w:t>Фольклор. Сказки народов России и народов мира.</w:t>
            </w:r>
            <w:r w:rsidRPr="000F7A36">
              <w:rPr>
                <w:lang w:val="ru-RU"/>
              </w:rPr>
              <w:br/>
            </w:r>
            <w:r w:rsidRPr="000F7A36">
              <w:rPr>
                <w:rFonts w:ascii="Times New Roman" w:eastAsia="Times New Roman" w:hAnsi="Times New Roman"/>
                <w:color w:val="000000"/>
                <w:sz w:val="24"/>
                <w:lang w:val="ru-RU"/>
              </w:rPr>
              <w:t xml:space="preserve">«Царевна-лягушка» как </w:t>
            </w:r>
            <w:r w:rsidRPr="000F7A36">
              <w:rPr>
                <w:lang w:val="ru-RU"/>
              </w:rPr>
              <w:br/>
            </w:r>
            <w:r w:rsidRPr="000F7A36">
              <w:rPr>
                <w:rFonts w:ascii="Times New Roman" w:eastAsia="Times New Roman" w:hAnsi="Times New Roman"/>
                <w:color w:val="000000"/>
                <w:sz w:val="24"/>
                <w:lang w:val="ru-RU"/>
              </w:rPr>
              <w:t>волшебная сказка.</w:t>
            </w:r>
          </w:p>
          <w:p w:rsidR="00822E15" w:rsidRDefault="00E65FC3">
            <w:pPr>
              <w:autoSpaceDE w:val="0"/>
              <w:autoSpaceDN w:val="0"/>
              <w:spacing w:before="70" w:after="0" w:line="262" w:lineRule="auto"/>
              <w:ind w:left="72" w:right="432"/>
            </w:pPr>
            <w:proofErr w:type="spellStart"/>
            <w:r>
              <w:rPr>
                <w:rFonts w:ascii="Times New Roman" w:eastAsia="Times New Roman" w:hAnsi="Times New Roman"/>
                <w:color w:val="000000"/>
                <w:sz w:val="24"/>
              </w:rPr>
              <w:t>Животные-помощники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Чудесные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противники</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10.</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Pr>
                <w:lang w:val="ru-RU"/>
              </w:rPr>
            </w:pPr>
            <w:r w:rsidRPr="000F7A36">
              <w:rPr>
                <w:rFonts w:ascii="Times New Roman" w:eastAsia="Times New Roman" w:hAnsi="Times New Roman"/>
                <w:color w:val="000000"/>
                <w:sz w:val="24"/>
                <w:lang w:val="ru-RU"/>
              </w:rPr>
              <w:t xml:space="preserve">Фольклор. Сказки народов России и народов </w:t>
            </w:r>
            <w:r w:rsidRPr="000F7A36">
              <w:rPr>
                <w:lang w:val="ru-RU"/>
              </w:rPr>
              <w:br/>
            </w:r>
            <w:proofErr w:type="spellStart"/>
            <w:r w:rsidRPr="000F7A36">
              <w:rPr>
                <w:rFonts w:ascii="Times New Roman" w:eastAsia="Times New Roman" w:hAnsi="Times New Roman"/>
                <w:color w:val="000000"/>
                <w:sz w:val="24"/>
                <w:lang w:val="ru-RU"/>
              </w:rPr>
              <w:t>мира</w:t>
            </w:r>
            <w:proofErr w:type="gramStart"/>
            <w:r w:rsidRPr="000F7A36">
              <w:rPr>
                <w:rFonts w:ascii="Times New Roman" w:eastAsia="Times New Roman" w:hAnsi="Times New Roman"/>
                <w:color w:val="000000"/>
                <w:sz w:val="24"/>
                <w:lang w:val="ru-RU"/>
              </w:rPr>
              <w:t>.«</w:t>
            </w:r>
            <w:proofErr w:type="gramEnd"/>
            <w:r w:rsidRPr="000F7A36">
              <w:rPr>
                <w:rFonts w:ascii="Times New Roman" w:eastAsia="Times New Roman" w:hAnsi="Times New Roman"/>
                <w:color w:val="000000"/>
                <w:sz w:val="24"/>
                <w:lang w:val="ru-RU"/>
              </w:rPr>
              <w:t>Царевна</w:t>
            </w:r>
            <w:proofErr w:type="spellEnd"/>
            <w:r w:rsidRPr="000F7A36">
              <w:rPr>
                <w:rFonts w:ascii="Times New Roman" w:eastAsia="Times New Roman" w:hAnsi="Times New Roman"/>
                <w:color w:val="000000"/>
                <w:sz w:val="24"/>
                <w:lang w:val="ru-RU"/>
              </w:rPr>
              <w:t>-лягушка».</w:t>
            </w:r>
          </w:p>
          <w:p w:rsidR="00822E15" w:rsidRPr="000F7A36" w:rsidRDefault="00E65FC3">
            <w:pPr>
              <w:autoSpaceDE w:val="0"/>
              <w:autoSpaceDN w:val="0"/>
              <w:spacing w:before="70" w:after="0" w:line="262" w:lineRule="auto"/>
              <w:ind w:left="72" w:right="432"/>
              <w:rPr>
                <w:lang w:val="ru-RU"/>
              </w:rPr>
            </w:pPr>
            <w:r w:rsidRPr="000F7A36">
              <w:rPr>
                <w:rFonts w:ascii="Times New Roman" w:eastAsia="Times New Roman" w:hAnsi="Times New Roman"/>
                <w:color w:val="000000"/>
                <w:sz w:val="24"/>
                <w:lang w:val="ru-RU"/>
              </w:rPr>
              <w:t>Василиса Премудрая и Иван-царевич</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Pr>
                <w:lang w:val="ru-RU"/>
              </w:rPr>
            </w:pPr>
            <w:r w:rsidRPr="000F7A36">
              <w:rPr>
                <w:rFonts w:ascii="Times New Roman" w:eastAsia="Times New Roman" w:hAnsi="Times New Roman"/>
                <w:color w:val="000000"/>
                <w:sz w:val="24"/>
                <w:lang w:val="ru-RU"/>
              </w:rPr>
              <w:t>Фольклор. Сказки народов России и народов мира.</w:t>
            </w:r>
            <w:r w:rsidRPr="000F7A36">
              <w:rPr>
                <w:lang w:val="ru-RU"/>
              </w:rPr>
              <w:br/>
            </w:r>
            <w:r w:rsidRPr="000F7A36">
              <w:rPr>
                <w:rFonts w:ascii="Times New Roman" w:eastAsia="Times New Roman" w:hAnsi="Times New Roman"/>
                <w:color w:val="000000"/>
                <w:sz w:val="24"/>
                <w:lang w:val="ru-RU"/>
              </w:rPr>
              <w:t>«Царевна-лягушка».</w:t>
            </w:r>
          </w:p>
          <w:p w:rsidR="00822E15" w:rsidRPr="000F7A36" w:rsidRDefault="00E65FC3">
            <w:pPr>
              <w:autoSpaceDE w:val="0"/>
              <w:autoSpaceDN w:val="0"/>
              <w:spacing w:before="70" w:after="0" w:line="230" w:lineRule="auto"/>
              <w:ind w:left="72"/>
              <w:rPr>
                <w:lang w:val="ru-RU"/>
              </w:rPr>
            </w:pPr>
            <w:r w:rsidRPr="000F7A36">
              <w:rPr>
                <w:rFonts w:ascii="Times New Roman" w:eastAsia="Times New Roman" w:hAnsi="Times New Roman"/>
                <w:color w:val="000000"/>
                <w:sz w:val="24"/>
                <w:lang w:val="ru-RU"/>
              </w:rPr>
              <w:t>Поэзия волшебной сказки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Pr>
                <w:lang w:val="ru-RU"/>
              </w:rPr>
            </w:pPr>
            <w:r w:rsidRPr="000F7A36">
              <w:rPr>
                <w:rFonts w:ascii="Times New Roman" w:eastAsia="Times New Roman" w:hAnsi="Times New Roman"/>
                <w:color w:val="000000"/>
                <w:sz w:val="24"/>
                <w:lang w:val="ru-RU"/>
              </w:rPr>
              <w:t xml:space="preserve">Фольклор. Сказки народов России и народов мира. </w:t>
            </w:r>
            <w:r w:rsidRPr="000F7A36">
              <w:rPr>
                <w:lang w:val="ru-RU"/>
              </w:rPr>
              <w:br/>
            </w:r>
            <w:r w:rsidRPr="000F7A36">
              <w:rPr>
                <w:rFonts w:ascii="Times New Roman" w:eastAsia="Times New Roman" w:hAnsi="Times New Roman"/>
                <w:color w:val="000000"/>
                <w:sz w:val="24"/>
                <w:lang w:val="ru-RU"/>
              </w:rPr>
              <w:t>Сказки о животных.</w:t>
            </w:r>
          </w:p>
          <w:p w:rsidR="00822E15" w:rsidRPr="000F7A36" w:rsidRDefault="00E65FC3">
            <w:pPr>
              <w:autoSpaceDE w:val="0"/>
              <w:autoSpaceDN w:val="0"/>
              <w:spacing w:before="70" w:after="0" w:line="230" w:lineRule="auto"/>
              <w:ind w:left="72"/>
              <w:rPr>
                <w:lang w:val="ru-RU"/>
              </w:rPr>
            </w:pPr>
            <w:r w:rsidRPr="000F7A36">
              <w:rPr>
                <w:rFonts w:ascii="Times New Roman" w:eastAsia="Times New Roman" w:hAnsi="Times New Roman"/>
                <w:color w:val="000000"/>
                <w:sz w:val="24"/>
                <w:lang w:val="ru-RU"/>
              </w:rPr>
              <w:t>«Журавль и цапля».</w:t>
            </w:r>
          </w:p>
          <w:p w:rsidR="00822E15" w:rsidRDefault="00E65FC3">
            <w:pPr>
              <w:autoSpaceDE w:val="0"/>
              <w:autoSpaceDN w:val="0"/>
              <w:spacing w:before="70" w:after="0" w:line="230" w:lineRule="auto"/>
              <w:ind w:left="72"/>
            </w:pPr>
            <w:proofErr w:type="spellStart"/>
            <w:r>
              <w:rPr>
                <w:rFonts w:ascii="Times New Roman" w:eastAsia="Times New Roman" w:hAnsi="Times New Roman"/>
                <w:color w:val="000000"/>
                <w:sz w:val="24"/>
              </w:rPr>
              <w:t>Бытовые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сказки</w:t>
            </w:r>
            <w:proofErr w:type="spellEnd"/>
            <w:r>
              <w:rPr>
                <w:rFonts w:ascii="Times New Roman" w:eastAsia="Times New Roman" w:hAnsi="Times New Roman"/>
                <w:color w:val="000000"/>
                <w:sz w:val="24"/>
              </w:rPr>
              <w:t>.</w:t>
            </w:r>
          </w:p>
          <w:p w:rsidR="00822E15" w:rsidRDefault="00E65FC3">
            <w:pPr>
              <w:autoSpaceDE w:val="0"/>
              <w:autoSpaceDN w:val="0"/>
              <w:spacing w:before="72" w:after="0" w:line="230" w:lineRule="auto"/>
              <w:ind w:left="72"/>
            </w:pPr>
            <w:r>
              <w:rPr>
                <w:rFonts w:ascii="Times New Roman" w:eastAsia="Times New Roman" w:hAnsi="Times New Roman"/>
                <w:color w:val="000000"/>
                <w:sz w:val="24"/>
              </w:rPr>
              <w:t>«</w:t>
            </w:r>
            <w:proofErr w:type="spellStart"/>
            <w:r>
              <w:rPr>
                <w:rFonts w:ascii="Times New Roman" w:eastAsia="Times New Roman" w:hAnsi="Times New Roman"/>
                <w:color w:val="000000"/>
                <w:sz w:val="24"/>
              </w:rPr>
              <w:t>Солдатская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шинель</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22E15">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13.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81" w:lineRule="auto"/>
              <w:ind w:left="72"/>
            </w:pPr>
            <w:r w:rsidRPr="000F7A36">
              <w:rPr>
                <w:rFonts w:ascii="Times New Roman" w:eastAsia="Times New Roman" w:hAnsi="Times New Roman"/>
                <w:color w:val="000000"/>
                <w:sz w:val="24"/>
                <w:lang w:val="ru-RU"/>
              </w:rPr>
              <w:t xml:space="preserve">Фольклор. Сказки народов России и народов мира. </w:t>
            </w:r>
            <w:r w:rsidRPr="000F7A36">
              <w:rPr>
                <w:lang w:val="ru-RU"/>
              </w:rPr>
              <w:br/>
            </w:r>
            <w:r w:rsidRPr="000F7A36">
              <w:rPr>
                <w:rFonts w:ascii="Times New Roman" w:eastAsia="Times New Roman" w:hAnsi="Times New Roman"/>
                <w:color w:val="000000"/>
                <w:sz w:val="24"/>
                <w:lang w:val="ru-RU"/>
              </w:rPr>
              <w:t xml:space="preserve">Светлый и тёмный миры сказки. </w:t>
            </w:r>
            <w:proofErr w:type="spellStart"/>
            <w:r>
              <w:rPr>
                <w:rFonts w:ascii="Times New Roman" w:eastAsia="Times New Roman" w:hAnsi="Times New Roman"/>
                <w:color w:val="000000"/>
                <w:sz w:val="24"/>
              </w:rPr>
              <w:t>Внеклассное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чтение</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0F7A36">
            <w:pPr>
              <w:autoSpaceDE w:val="0"/>
              <w:autoSpaceDN w:val="0"/>
              <w:spacing w:before="98" w:after="0" w:line="271" w:lineRule="auto"/>
              <w:ind w:left="72" w:right="144"/>
              <w:rPr>
                <w:lang w:val="ru-RU"/>
              </w:rPr>
            </w:pPr>
            <w:r w:rsidRPr="000F7A36">
              <w:rPr>
                <w:rFonts w:ascii="Times New Roman" w:eastAsia="Times New Roman" w:hAnsi="Times New Roman"/>
                <w:color w:val="000000"/>
                <w:sz w:val="24"/>
                <w:lang w:val="ru-RU"/>
              </w:rPr>
              <w:t xml:space="preserve">И. А. Крылов. Басни  «Волк не </w:t>
            </w:r>
            <w:r w:rsidRPr="000F7A36">
              <w:rPr>
                <w:lang w:val="ru-RU"/>
              </w:rPr>
              <w:br/>
            </w:r>
            <w:r w:rsidRPr="000F7A36">
              <w:rPr>
                <w:rFonts w:ascii="Times New Roman" w:eastAsia="Times New Roman" w:hAnsi="Times New Roman"/>
                <w:color w:val="000000"/>
                <w:sz w:val="24"/>
                <w:lang w:val="ru-RU"/>
              </w:rPr>
              <w:t>псарне»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0F7A36">
            <w:pPr>
              <w:autoSpaceDE w:val="0"/>
              <w:autoSpaceDN w:val="0"/>
              <w:spacing w:before="98" w:after="0" w:line="271" w:lineRule="auto"/>
              <w:ind w:left="72" w:right="144"/>
              <w:rPr>
                <w:lang w:val="ru-RU"/>
              </w:rPr>
            </w:pPr>
            <w:r w:rsidRPr="000F7A36">
              <w:rPr>
                <w:rFonts w:ascii="Times New Roman" w:eastAsia="Times New Roman" w:hAnsi="Times New Roman"/>
                <w:color w:val="000000"/>
                <w:sz w:val="24"/>
                <w:lang w:val="ru-RU"/>
              </w:rPr>
              <w:t xml:space="preserve">И. А. Крылов. Басни  «Ворона и </w:t>
            </w:r>
            <w:r w:rsidRPr="000F7A36">
              <w:rPr>
                <w:lang w:val="ru-RU"/>
              </w:rPr>
              <w:br/>
            </w:r>
            <w:r w:rsidRPr="000F7A36">
              <w:rPr>
                <w:rFonts w:ascii="Times New Roman" w:eastAsia="Times New Roman" w:hAnsi="Times New Roman"/>
                <w:color w:val="000000"/>
                <w:sz w:val="24"/>
                <w:lang w:val="ru-RU"/>
              </w:rPr>
              <w:t>Лисица»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p w:rsidR="00822E15" w:rsidRDefault="00822E15">
      <w:pPr>
        <w:sectPr w:rsidR="00822E15">
          <w:pgSz w:w="11900" w:h="16840"/>
          <w:pgMar w:top="284" w:right="650" w:bottom="616" w:left="666" w:header="720" w:footer="720" w:gutter="0"/>
          <w:cols w:space="720" w:equalWidth="0">
            <w:col w:w="10584"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16.</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0F7A36">
            <w:pPr>
              <w:autoSpaceDE w:val="0"/>
              <w:autoSpaceDN w:val="0"/>
              <w:spacing w:before="98" w:after="0"/>
              <w:ind w:left="72" w:right="144"/>
              <w:rPr>
                <w:lang w:val="ru-RU"/>
              </w:rPr>
            </w:pPr>
            <w:r w:rsidRPr="00CE2A2A">
              <w:rPr>
                <w:rFonts w:ascii="Times New Roman" w:eastAsia="Times New Roman" w:hAnsi="Times New Roman"/>
                <w:color w:val="000000"/>
                <w:sz w:val="24"/>
                <w:lang w:val="ru-RU"/>
              </w:rPr>
              <w:t xml:space="preserve">И. А. Крылов. Басни. </w:t>
            </w:r>
            <w:r w:rsidRPr="000F7A36">
              <w:rPr>
                <w:rFonts w:ascii="Times New Roman" w:eastAsia="Times New Roman" w:hAnsi="Times New Roman"/>
                <w:color w:val="000000"/>
                <w:sz w:val="24"/>
                <w:lang w:val="ru-RU"/>
              </w:rPr>
              <w:t xml:space="preserve">«Листы и </w:t>
            </w:r>
            <w:r w:rsidRPr="000F7A36">
              <w:rPr>
                <w:lang w:val="ru-RU"/>
              </w:rPr>
              <w:br/>
            </w:r>
            <w:r w:rsidRPr="000F7A36">
              <w:rPr>
                <w:rFonts w:ascii="Times New Roman" w:eastAsia="Times New Roman" w:hAnsi="Times New Roman"/>
                <w:color w:val="000000"/>
                <w:sz w:val="24"/>
                <w:lang w:val="ru-RU"/>
              </w:rPr>
              <w:t xml:space="preserve">корни». «Свинья под </w:t>
            </w:r>
            <w:r w:rsidRPr="000F7A36">
              <w:rPr>
                <w:lang w:val="ru-RU"/>
              </w:rPr>
              <w:br/>
            </w:r>
            <w:r w:rsidRPr="000F7A36">
              <w:rPr>
                <w:rFonts w:ascii="Times New Roman" w:eastAsia="Times New Roman" w:hAnsi="Times New Roman"/>
                <w:color w:val="000000"/>
                <w:sz w:val="24"/>
                <w:lang w:val="ru-RU"/>
              </w:rPr>
              <w:t>дубом»</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17.</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62" w:lineRule="auto"/>
              <w:ind w:left="72" w:right="144"/>
              <w:rPr>
                <w:lang w:val="ru-RU"/>
              </w:rPr>
            </w:pPr>
            <w:r w:rsidRPr="000F7A36">
              <w:rPr>
                <w:rFonts w:ascii="Times New Roman" w:eastAsia="Times New Roman" w:hAnsi="Times New Roman"/>
                <w:color w:val="000000"/>
                <w:sz w:val="24"/>
                <w:lang w:val="ru-RU"/>
              </w:rPr>
              <w:t>И. А. Крылов. Басни (три по выбору). «Квартет».</w:t>
            </w:r>
          </w:p>
          <w:p w:rsidR="00822E15" w:rsidRPr="000F7A36" w:rsidRDefault="00E65FC3">
            <w:pPr>
              <w:autoSpaceDE w:val="0"/>
              <w:autoSpaceDN w:val="0"/>
              <w:spacing w:before="70" w:after="0" w:line="230" w:lineRule="auto"/>
              <w:ind w:left="72"/>
              <w:rPr>
                <w:lang w:val="ru-RU"/>
              </w:rPr>
            </w:pPr>
            <w:r w:rsidRPr="000F7A36">
              <w:rPr>
                <w:rFonts w:ascii="Times New Roman" w:eastAsia="Times New Roman" w:hAnsi="Times New Roman"/>
                <w:color w:val="000000"/>
                <w:sz w:val="24"/>
                <w:lang w:val="ru-RU"/>
              </w:rPr>
              <w:t>«Осёл и Соловей»</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18.</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C03BD0">
            <w:pPr>
              <w:autoSpaceDE w:val="0"/>
              <w:autoSpaceDN w:val="0"/>
              <w:spacing w:before="98" w:after="0" w:line="230" w:lineRule="auto"/>
              <w:ind w:left="72"/>
              <w:rPr>
                <w:lang w:val="ru-RU"/>
              </w:rPr>
            </w:pPr>
            <w:r>
              <w:rPr>
                <w:rFonts w:ascii="Times New Roman" w:eastAsia="Times New Roman" w:hAnsi="Times New Roman"/>
                <w:color w:val="000000"/>
                <w:sz w:val="24"/>
                <w:lang w:val="ru-RU"/>
              </w:rPr>
              <w:t>Развитие речи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rsidTr="00C03BD0">
        <w:trPr>
          <w:trHeight w:hRule="exact" w:val="11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19.</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30" w:lineRule="auto"/>
              <w:ind w:left="72"/>
              <w:rPr>
                <w:lang w:val="ru-RU"/>
              </w:rPr>
            </w:pPr>
            <w:r w:rsidRPr="000F7A36">
              <w:rPr>
                <w:rFonts w:ascii="Times New Roman" w:eastAsia="Times New Roman" w:hAnsi="Times New Roman"/>
                <w:color w:val="000000"/>
                <w:sz w:val="24"/>
                <w:lang w:val="ru-RU"/>
              </w:rPr>
              <w:t>А. С. Пушкин.</w:t>
            </w:r>
          </w:p>
          <w:p w:rsidR="00822E15" w:rsidRPr="000F7A36" w:rsidRDefault="00E65FC3">
            <w:pPr>
              <w:autoSpaceDE w:val="0"/>
              <w:autoSpaceDN w:val="0"/>
              <w:spacing w:before="70" w:after="0" w:line="262" w:lineRule="auto"/>
              <w:ind w:left="72" w:right="288"/>
              <w:rPr>
                <w:lang w:val="ru-RU"/>
              </w:rPr>
            </w:pPr>
            <w:r w:rsidRPr="000F7A36">
              <w:rPr>
                <w:rFonts w:ascii="Times New Roman" w:eastAsia="Times New Roman" w:hAnsi="Times New Roman"/>
                <w:color w:val="000000"/>
                <w:sz w:val="24"/>
                <w:lang w:val="ru-RU"/>
              </w:rPr>
              <w:t>Стихотворения «Зимнее утро», «Зимний вечер»</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F2384D">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20.</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Pr>
                <w:lang w:val="ru-RU"/>
              </w:rPr>
            </w:pPr>
            <w:r w:rsidRPr="000F7A36">
              <w:rPr>
                <w:rFonts w:ascii="Times New Roman" w:eastAsia="Times New Roman" w:hAnsi="Times New Roman"/>
                <w:color w:val="000000"/>
                <w:sz w:val="24"/>
                <w:lang w:val="ru-RU"/>
              </w:rPr>
              <w:t>А. С. Пушкин. «Сказка о мёртвой царевне и о семи богатырях». Сюжет сказки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r w:rsidR="00822E1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ight="144"/>
              <w:rPr>
                <w:lang w:val="ru-RU"/>
              </w:rPr>
            </w:pPr>
            <w:r w:rsidRPr="000F7A36">
              <w:rPr>
                <w:rFonts w:ascii="Times New Roman" w:eastAsia="Times New Roman" w:hAnsi="Times New Roman"/>
                <w:color w:val="000000"/>
                <w:sz w:val="24"/>
                <w:lang w:val="ru-RU"/>
              </w:rPr>
              <w:t xml:space="preserve">А. С. Пушкин. «Сказка о мёртвой царевне и о семи богатырях». Главные и </w:t>
            </w:r>
            <w:r w:rsidRPr="000F7A36">
              <w:rPr>
                <w:lang w:val="ru-RU"/>
              </w:rPr>
              <w:br/>
            </w:r>
            <w:r w:rsidRPr="000F7A36">
              <w:rPr>
                <w:rFonts w:ascii="Times New Roman" w:eastAsia="Times New Roman" w:hAnsi="Times New Roman"/>
                <w:color w:val="000000"/>
                <w:sz w:val="24"/>
                <w:lang w:val="ru-RU"/>
              </w:rPr>
              <w:t>второстепенные герои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А. С. Пушкин. «Сказка о мёртвой царевне и о семи богатырях». Стихотворная и прозаическая речь.</w:t>
            </w:r>
          </w:p>
          <w:p w:rsidR="00822E15" w:rsidRPr="000F7A36" w:rsidRDefault="00E65FC3">
            <w:pPr>
              <w:autoSpaceDE w:val="0"/>
              <w:autoSpaceDN w:val="0"/>
              <w:spacing w:before="72" w:after="0" w:line="262" w:lineRule="auto"/>
              <w:ind w:left="72" w:right="576"/>
              <w:rPr>
                <w:lang w:val="ru-RU"/>
              </w:rPr>
            </w:pPr>
            <w:r w:rsidRPr="000F7A36">
              <w:rPr>
                <w:rFonts w:ascii="Times New Roman" w:eastAsia="Times New Roman" w:hAnsi="Times New Roman"/>
                <w:color w:val="000000"/>
                <w:sz w:val="24"/>
                <w:lang w:val="ru-RU"/>
              </w:rPr>
              <w:t>Рифма, ритм, способы рифмовки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ight="144"/>
              <w:rPr>
                <w:lang w:val="ru-RU"/>
              </w:rPr>
            </w:pPr>
            <w:r w:rsidRPr="000F7A36">
              <w:rPr>
                <w:rFonts w:ascii="Times New Roman" w:eastAsia="Times New Roman" w:hAnsi="Times New Roman"/>
                <w:color w:val="000000"/>
                <w:sz w:val="24"/>
                <w:lang w:val="ru-RU"/>
              </w:rPr>
              <w:t>А. С. Пушкин. «Сказка о мёртвой царевне и о семи богатырях».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F2384D">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ight="864"/>
              <w:rPr>
                <w:lang w:val="ru-RU"/>
              </w:rPr>
            </w:pPr>
            <w:r w:rsidRPr="000F7A36">
              <w:rPr>
                <w:rFonts w:ascii="Times New Roman" w:eastAsia="Times New Roman" w:hAnsi="Times New Roman"/>
                <w:color w:val="000000"/>
                <w:sz w:val="24"/>
                <w:lang w:val="ru-RU"/>
              </w:rPr>
              <w:t>М. Ю. Лермонтов. Стихотворение</w:t>
            </w:r>
            <w:r w:rsidRPr="000F7A36">
              <w:rPr>
                <w:lang w:val="ru-RU"/>
              </w:rPr>
              <w:br/>
            </w:r>
            <w:r w:rsidRPr="000F7A36">
              <w:rPr>
                <w:rFonts w:ascii="Times New Roman" w:eastAsia="Times New Roman" w:hAnsi="Times New Roman"/>
                <w:color w:val="000000"/>
                <w:sz w:val="24"/>
                <w:lang w:val="ru-RU"/>
              </w:rPr>
              <w:t>«Бородино».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bl>
    <w:p w:rsidR="00822E15" w:rsidRPr="000F7A36" w:rsidRDefault="00822E15">
      <w:pPr>
        <w:autoSpaceDE w:val="0"/>
        <w:autoSpaceDN w:val="0"/>
        <w:spacing w:after="0" w:line="14" w:lineRule="exact"/>
        <w:rPr>
          <w:lang w:val="ru-RU"/>
        </w:rPr>
      </w:pPr>
    </w:p>
    <w:p w:rsidR="00822E15" w:rsidRPr="000F7A36" w:rsidRDefault="00822E15">
      <w:pPr>
        <w:rPr>
          <w:lang w:val="ru-RU"/>
        </w:rPr>
        <w:sectPr w:rsidR="00822E15" w:rsidRPr="000F7A36">
          <w:pgSz w:w="11900" w:h="16840"/>
          <w:pgMar w:top="284" w:right="650" w:bottom="1210" w:left="666" w:header="720" w:footer="720" w:gutter="0"/>
          <w:cols w:space="720" w:equalWidth="0">
            <w:col w:w="10584" w:space="0"/>
          </w:cols>
          <w:docGrid w:linePitch="360"/>
        </w:sectPr>
      </w:pPr>
    </w:p>
    <w:p w:rsidR="00822E15" w:rsidRPr="000F7A36" w:rsidRDefault="00822E15">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30" w:lineRule="auto"/>
              <w:ind w:left="72"/>
              <w:rPr>
                <w:lang w:val="ru-RU"/>
              </w:rPr>
            </w:pPr>
            <w:r w:rsidRPr="000F7A36">
              <w:rPr>
                <w:rFonts w:ascii="Times New Roman" w:eastAsia="Times New Roman" w:hAnsi="Times New Roman"/>
                <w:color w:val="000000"/>
                <w:sz w:val="24"/>
                <w:lang w:val="ru-RU"/>
              </w:rPr>
              <w:t>М. Ю. Лермонтов.</w:t>
            </w:r>
          </w:p>
          <w:p w:rsidR="00822E15" w:rsidRPr="000F7A36" w:rsidRDefault="00E65FC3">
            <w:pPr>
              <w:autoSpaceDE w:val="0"/>
              <w:autoSpaceDN w:val="0"/>
              <w:spacing w:before="70" w:after="0" w:line="281" w:lineRule="auto"/>
              <w:ind w:left="72" w:right="576"/>
              <w:rPr>
                <w:lang w:val="ru-RU"/>
              </w:rPr>
            </w:pPr>
            <w:r w:rsidRPr="000F7A36">
              <w:rPr>
                <w:rFonts w:ascii="Times New Roman" w:eastAsia="Times New Roman" w:hAnsi="Times New Roman"/>
                <w:color w:val="000000"/>
                <w:sz w:val="24"/>
                <w:lang w:val="ru-RU"/>
              </w:rPr>
              <w:t xml:space="preserve">«Бородино»: история создания, тема, идея, композиция </w:t>
            </w:r>
            <w:r w:rsidRPr="000F7A36">
              <w:rPr>
                <w:lang w:val="ru-RU"/>
              </w:rPr>
              <w:br/>
            </w:r>
            <w:r w:rsidRPr="000F7A36">
              <w:rPr>
                <w:rFonts w:ascii="Times New Roman" w:eastAsia="Times New Roman" w:hAnsi="Times New Roman"/>
                <w:color w:val="000000"/>
                <w:sz w:val="24"/>
                <w:lang w:val="ru-RU"/>
              </w:rPr>
              <w:t>стихотворения, образ рассказчика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26.</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ight="864"/>
              <w:rPr>
                <w:lang w:val="ru-RU"/>
              </w:rPr>
            </w:pPr>
            <w:r w:rsidRPr="000F7A36">
              <w:rPr>
                <w:rFonts w:ascii="Times New Roman" w:eastAsia="Times New Roman" w:hAnsi="Times New Roman"/>
                <w:color w:val="000000"/>
                <w:sz w:val="24"/>
                <w:lang w:val="ru-RU"/>
              </w:rPr>
              <w:t>М. Ю. Лермонтов. Стихотворение</w:t>
            </w:r>
            <w:r w:rsidRPr="000F7A36">
              <w:rPr>
                <w:lang w:val="ru-RU"/>
              </w:rPr>
              <w:br/>
            </w:r>
            <w:r w:rsidRPr="000F7A36">
              <w:rPr>
                <w:rFonts w:ascii="Times New Roman" w:eastAsia="Times New Roman" w:hAnsi="Times New Roman"/>
                <w:color w:val="000000"/>
                <w:sz w:val="24"/>
                <w:lang w:val="ru-RU"/>
              </w:rPr>
              <w:t>«Бородино»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C03BD0">
        <w:trPr>
          <w:trHeight w:hRule="exact" w:val="106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27.</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C03BD0">
            <w:pPr>
              <w:autoSpaceDE w:val="0"/>
              <w:autoSpaceDN w:val="0"/>
              <w:spacing w:before="100" w:after="0" w:line="281" w:lineRule="auto"/>
              <w:ind w:left="72"/>
              <w:rPr>
                <w:lang w:val="ru-RU"/>
              </w:rPr>
            </w:pPr>
            <w:r w:rsidRPr="000F7A36">
              <w:rPr>
                <w:rFonts w:ascii="Times New Roman" w:eastAsia="Times New Roman" w:hAnsi="Times New Roman"/>
                <w:color w:val="000000"/>
                <w:sz w:val="24"/>
                <w:lang w:val="ru-RU"/>
              </w:rPr>
              <w:t>Н. В. Гоголь. Повесть</w:t>
            </w:r>
            <w:r w:rsidRPr="000F7A36">
              <w:rPr>
                <w:lang w:val="ru-RU"/>
              </w:rPr>
              <w:br/>
            </w:r>
            <w:r w:rsidRPr="000F7A36">
              <w:rPr>
                <w:rFonts w:ascii="Times New Roman" w:eastAsia="Times New Roman" w:hAnsi="Times New Roman"/>
                <w:color w:val="000000"/>
                <w:sz w:val="24"/>
                <w:lang w:val="ru-RU"/>
              </w:rPr>
              <w:t>«Ночь перед Рождеством». Анализ текста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C03BD0">
        <w:trPr>
          <w:trHeight w:hRule="exact" w:val="140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28.</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C03BD0">
            <w:pPr>
              <w:autoSpaceDE w:val="0"/>
              <w:autoSpaceDN w:val="0"/>
              <w:spacing w:before="98" w:after="0" w:line="281" w:lineRule="auto"/>
              <w:ind w:left="72"/>
              <w:rPr>
                <w:lang w:val="ru-RU"/>
              </w:rPr>
            </w:pPr>
            <w:r w:rsidRPr="000F7A36">
              <w:rPr>
                <w:rFonts w:ascii="Times New Roman" w:eastAsia="Times New Roman" w:hAnsi="Times New Roman"/>
                <w:color w:val="000000"/>
                <w:sz w:val="24"/>
                <w:lang w:val="ru-RU"/>
              </w:rPr>
              <w:t>Н. В. Гоголь. Повесть</w:t>
            </w:r>
            <w:r w:rsidRPr="000F7A36">
              <w:rPr>
                <w:lang w:val="ru-RU"/>
              </w:rPr>
              <w:br/>
            </w:r>
            <w:r w:rsidRPr="000F7A36">
              <w:rPr>
                <w:rFonts w:ascii="Times New Roman" w:eastAsia="Times New Roman" w:hAnsi="Times New Roman"/>
                <w:color w:val="000000"/>
                <w:sz w:val="24"/>
                <w:lang w:val="ru-RU"/>
              </w:rPr>
              <w:t>«Ночь п</w:t>
            </w:r>
            <w:r w:rsidR="00C03BD0">
              <w:rPr>
                <w:rFonts w:ascii="Times New Roman" w:eastAsia="Times New Roman" w:hAnsi="Times New Roman"/>
                <w:color w:val="000000"/>
                <w:sz w:val="24"/>
                <w:lang w:val="ru-RU"/>
              </w:rPr>
              <w:t xml:space="preserve">еред Рождеством». </w:t>
            </w:r>
            <w:r w:rsidRPr="000F7A36">
              <w:rPr>
                <w:rFonts w:ascii="Times New Roman" w:eastAsia="Times New Roman" w:hAnsi="Times New Roman"/>
                <w:color w:val="000000"/>
                <w:sz w:val="24"/>
                <w:lang w:val="ru-RU"/>
              </w:rPr>
              <w:t xml:space="preserve">Сочетание </w:t>
            </w:r>
            <w:proofErr w:type="gramStart"/>
            <w:r w:rsidRPr="000F7A36">
              <w:rPr>
                <w:rFonts w:ascii="Times New Roman" w:eastAsia="Times New Roman" w:hAnsi="Times New Roman"/>
                <w:color w:val="000000"/>
                <w:sz w:val="24"/>
                <w:lang w:val="ru-RU"/>
              </w:rPr>
              <w:t>комического</w:t>
            </w:r>
            <w:proofErr w:type="gramEnd"/>
            <w:r w:rsidRPr="000F7A36">
              <w:rPr>
                <w:rFonts w:ascii="Times New Roman" w:eastAsia="Times New Roman" w:hAnsi="Times New Roman"/>
                <w:color w:val="000000"/>
                <w:sz w:val="24"/>
                <w:lang w:val="ru-RU"/>
              </w:rPr>
              <w:t xml:space="preserve"> и </w:t>
            </w:r>
            <w:r w:rsidRPr="000F7A36">
              <w:rPr>
                <w:lang w:val="ru-RU"/>
              </w:rPr>
              <w:br/>
            </w:r>
            <w:r w:rsidRPr="000F7A36">
              <w:rPr>
                <w:rFonts w:ascii="Times New Roman" w:eastAsia="Times New Roman" w:hAnsi="Times New Roman"/>
                <w:color w:val="000000"/>
                <w:sz w:val="24"/>
                <w:lang w:val="ru-RU"/>
              </w:rPr>
              <w:t>лирического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29.</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30" w:lineRule="auto"/>
              <w:ind w:left="72"/>
              <w:rPr>
                <w:lang w:val="ru-RU"/>
              </w:rPr>
            </w:pPr>
            <w:r w:rsidRPr="000F7A36">
              <w:rPr>
                <w:rFonts w:ascii="Times New Roman" w:eastAsia="Times New Roman" w:hAnsi="Times New Roman"/>
                <w:color w:val="000000"/>
                <w:sz w:val="24"/>
                <w:lang w:val="ru-RU"/>
              </w:rPr>
              <w:t>Н. В. Гоголь.</w:t>
            </w:r>
          </w:p>
          <w:p w:rsidR="00822E15" w:rsidRPr="000F7A36" w:rsidRDefault="00E65FC3">
            <w:pPr>
              <w:autoSpaceDE w:val="0"/>
              <w:autoSpaceDN w:val="0"/>
              <w:spacing w:before="70" w:after="0" w:line="262" w:lineRule="auto"/>
              <w:ind w:left="72" w:right="144"/>
              <w:rPr>
                <w:lang w:val="ru-RU"/>
              </w:rPr>
            </w:pPr>
            <w:r w:rsidRPr="000F7A36">
              <w:rPr>
                <w:rFonts w:ascii="Times New Roman" w:eastAsia="Times New Roman" w:hAnsi="Times New Roman"/>
                <w:color w:val="000000"/>
                <w:sz w:val="24"/>
                <w:lang w:val="ru-RU"/>
              </w:rPr>
              <w:t>«Заколдованное место». Реальность и фантастика.</w:t>
            </w:r>
          </w:p>
          <w:p w:rsidR="00822E15" w:rsidRPr="000F7A36" w:rsidRDefault="00E65FC3">
            <w:pPr>
              <w:autoSpaceDE w:val="0"/>
              <w:autoSpaceDN w:val="0"/>
              <w:spacing w:before="70" w:after="0" w:line="230" w:lineRule="auto"/>
              <w:ind w:left="72"/>
              <w:rPr>
                <w:lang w:val="ru-RU"/>
              </w:rPr>
            </w:pPr>
            <w:r w:rsidRPr="000F7A36">
              <w:rPr>
                <w:rFonts w:ascii="Times New Roman" w:eastAsia="Times New Roman" w:hAnsi="Times New Roman"/>
                <w:color w:val="000000"/>
                <w:sz w:val="24"/>
                <w:lang w:val="ru-RU"/>
              </w:rPr>
              <w:t>Внеклассное чтение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C03BD0">
        <w:trPr>
          <w:trHeight w:hRule="exact" w:val="7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30.</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C03BD0">
            <w:pPr>
              <w:autoSpaceDE w:val="0"/>
              <w:autoSpaceDN w:val="0"/>
              <w:spacing w:before="98" w:after="0" w:line="262" w:lineRule="auto"/>
              <w:ind w:right="288"/>
              <w:rPr>
                <w:lang w:val="ru-RU"/>
              </w:rPr>
            </w:pPr>
            <w:r w:rsidRPr="000F7A36">
              <w:rPr>
                <w:rFonts w:ascii="Times New Roman" w:eastAsia="Times New Roman" w:hAnsi="Times New Roman"/>
                <w:color w:val="000000"/>
                <w:sz w:val="24"/>
                <w:lang w:val="ru-RU"/>
              </w:rPr>
              <w:t>И. С. Тургенев.</w:t>
            </w:r>
          </w:p>
          <w:p w:rsidR="00822E15" w:rsidRPr="000F7A36" w:rsidRDefault="00E65FC3">
            <w:pPr>
              <w:autoSpaceDE w:val="0"/>
              <w:autoSpaceDN w:val="0"/>
              <w:spacing w:before="70" w:after="0" w:line="230" w:lineRule="auto"/>
              <w:ind w:left="72"/>
              <w:rPr>
                <w:lang w:val="ru-RU"/>
              </w:rPr>
            </w:pPr>
            <w:r w:rsidRPr="000F7A36">
              <w:rPr>
                <w:rFonts w:ascii="Times New Roman" w:eastAsia="Times New Roman" w:hAnsi="Times New Roman"/>
                <w:color w:val="000000"/>
                <w:sz w:val="24"/>
                <w:lang w:val="ru-RU"/>
              </w:rPr>
              <w:t>Жизнь и творчество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F2384D" w:rsidTr="00C03BD0">
        <w:trPr>
          <w:trHeight w:hRule="exact" w:val="12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31.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62" w:lineRule="auto"/>
              <w:ind w:left="72" w:right="288"/>
              <w:rPr>
                <w:lang w:val="ru-RU"/>
              </w:rPr>
            </w:pPr>
            <w:r w:rsidRPr="000F7A36">
              <w:rPr>
                <w:rFonts w:ascii="Times New Roman" w:eastAsia="Times New Roman" w:hAnsi="Times New Roman"/>
                <w:color w:val="000000"/>
                <w:sz w:val="24"/>
                <w:lang w:val="ru-RU"/>
              </w:rPr>
              <w:t xml:space="preserve">И. С. Тургенев. </w:t>
            </w:r>
          </w:p>
          <w:p w:rsidR="00822E15" w:rsidRPr="000F7A36" w:rsidRDefault="00E65FC3">
            <w:pPr>
              <w:autoSpaceDE w:val="0"/>
              <w:autoSpaceDN w:val="0"/>
              <w:spacing w:before="72" w:after="0" w:line="262" w:lineRule="auto"/>
              <w:ind w:left="72" w:right="576"/>
              <w:rPr>
                <w:lang w:val="ru-RU"/>
              </w:rPr>
            </w:pPr>
            <w:r w:rsidRPr="000F7A36">
              <w:rPr>
                <w:rFonts w:ascii="Times New Roman" w:eastAsia="Times New Roman" w:hAnsi="Times New Roman"/>
                <w:color w:val="000000"/>
                <w:sz w:val="24"/>
                <w:lang w:val="ru-RU"/>
              </w:rPr>
              <w:t>«Муму» как повесть о крепостном праве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8" w:lineRule="auto"/>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r w:rsidR="00822E15" w:rsidRPr="00C03BD0" w:rsidTr="0001425A">
        <w:trPr>
          <w:trHeight w:hRule="exact" w:val="9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32.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62" w:lineRule="auto"/>
              <w:ind w:left="72" w:right="288"/>
              <w:rPr>
                <w:lang w:val="ru-RU"/>
              </w:rPr>
            </w:pPr>
            <w:r w:rsidRPr="000F7A36">
              <w:rPr>
                <w:rFonts w:ascii="Times New Roman" w:eastAsia="Times New Roman" w:hAnsi="Times New Roman"/>
                <w:color w:val="000000"/>
                <w:sz w:val="24"/>
                <w:lang w:val="ru-RU"/>
              </w:rPr>
              <w:t>И. С. Тургенев.</w:t>
            </w:r>
          </w:p>
          <w:p w:rsidR="00822E15" w:rsidRPr="000F7A36" w:rsidRDefault="00E65FC3">
            <w:pPr>
              <w:autoSpaceDE w:val="0"/>
              <w:autoSpaceDN w:val="0"/>
              <w:spacing w:before="70" w:after="0" w:line="262" w:lineRule="auto"/>
              <w:ind w:left="72" w:right="1008"/>
              <w:rPr>
                <w:lang w:val="ru-RU"/>
              </w:rPr>
            </w:pPr>
            <w:r w:rsidRPr="000F7A36">
              <w:rPr>
                <w:rFonts w:ascii="Times New Roman" w:eastAsia="Times New Roman" w:hAnsi="Times New Roman"/>
                <w:color w:val="000000"/>
                <w:sz w:val="24"/>
                <w:lang w:val="ru-RU"/>
              </w:rPr>
              <w:t>«Муму»: сюжет и композиция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E65FC3">
            <w:pPr>
              <w:autoSpaceDE w:val="0"/>
              <w:autoSpaceDN w:val="0"/>
              <w:spacing w:before="98" w:after="0" w:line="230" w:lineRule="auto"/>
              <w:ind w:left="74"/>
              <w:rPr>
                <w:lang w:val="ru-RU"/>
              </w:rPr>
            </w:pPr>
            <w:r w:rsidRPr="00C03BD0">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E65FC3">
            <w:pPr>
              <w:autoSpaceDE w:val="0"/>
              <w:autoSpaceDN w:val="0"/>
              <w:spacing w:before="98" w:after="0" w:line="230" w:lineRule="auto"/>
              <w:ind w:left="72"/>
              <w:rPr>
                <w:lang w:val="ru-RU"/>
              </w:rPr>
            </w:pPr>
            <w:r w:rsidRPr="00C03BD0">
              <w:rPr>
                <w:rFonts w:ascii="Times New Roman" w:eastAsia="Times New Roman" w:hAnsi="Times New Roman"/>
                <w:color w:val="000000"/>
                <w:sz w:val="24"/>
                <w:lang w:val="ru-RU"/>
              </w:rPr>
              <w:t>Тестирование;</w:t>
            </w:r>
          </w:p>
        </w:tc>
      </w:tr>
      <w:tr w:rsidR="00822E15" w:rsidTr="0001425A">
        <w:trPr>
          <w:trHeight w:hRule="exact" w:val="112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E65FC3">
            <w:pPr>
              <w:autoSpaceDE w:val="0"/>
              <w:autoSpaceDN w:val="0"/>
              <w:spacing w:before="98" w:after="0" w:line="230" w:lineRule="auto"/>
              <w:ind w:left="72"/>
              <w:rPr>
                <w:lang w:val="ru-RU"/>
              </w:rPr>
            </w:pPr>
            <w:r w:rsidRPr="00C03BD0">
              <w:rPr>
                <w:rFonts w:ascii="Times New Roman" w:eastAsia="Times New Roman" w:hAnsi="Times New Roman"/>
                <w:color w:val="000000"/>
                <w:sz w:val="24"/>
                <w:lang w:val="ru-RU"/>
              </w:rPr>
              <w:t>33.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ight="144"/>
              <w:rPr>
                <w:lang w:val="ru-RU"/>
              </w:rPr>
            </w:pPr>
            <w:r w:rsidRPr="000F7A36">
              <w:rPr>
                <w:rFonts w:ascii="Times New Roman" w:eastAsia="Times New Roman" w:hAnsi="Times New Roman"/>
                <w:color w:val="000000"/>
                <w:sz w:val="24"/>
                <w:lang w:val="ru-RU"/>
              </w:rPr>
              <w:t xml:space="preserve">И. С. </w:t>
            </w:r>
            <w:proofErr w:type="spellStart"/>
            <w:r w:rsidRPr="000F7A36">
              <w:rPr>
                <w:rFonts w:ascii="Times New Roman" w:eastAsia="Times New Roman" w:hAnsi="Times New Roman"/>
                <w:color w:val="000000"/>
                <w:sz w:val="24"/>
                <w:lang w:val="ru-RU"/>
              </w:rPr>
              <w:t>Тургенев</w:t>
            </w:r>
            <w:proofErr w:type="gramStart"/>
            <w:r w:rsidRPr="000F7A36">
              <w:rPr>
                <w:rFonts w:ascii="Times New Roman" w:eastAsia="Times New Roman" w:hAnsi="Times New Roman"/>
                <w:color w:val="000000"/>
                <w:sz w:val="24"/>
                <w:lang w:val="ru-RU"/>
              </w:rPr>
              <w:t>.«</w:t>
            </w:r>
            <w:proofErr w:type="gramEnd"/>
            <w:r w:rsidRPr="000F7A36">
              <w:rPr>
                <w:rFonts w:ascii="Times New Roman" w:eastAsia="Times New Roman" w:hAnsi="Times New Roman"/>
                <w:color w:val="000000"/>
                <w:sz w:val="24"/>
                <w:lang w:val="ru-RU"/>
              </w:rPr>
              <w:t>Муму</w:t>
            </w:r>
            <w:proofErr w:type="spellEnd"/>
            <w:r w:rsidRPr="000F7A36">
              <w:rPr>
                <w:rFonts w:ascii="Times New Roman" w:eastAsia="Times New Roman" w:hAnsi="Times New Roman"/>
                <w:color w:val="000000"/>
                <w:sz w:val="24"/>
                <w:lang w:val="ru-RU"/>
              </w:rPr>
              <w:t>»: система образов.</w:t>
            </w:r>
          </w:p>
          <w:p w:rsidR="00822E15" w:rsidRPr="00C03BD0" w:rsidRDefault="00E65FC3">
            <w:pPr>
              <w:autoSpaceDE w:val="0"/>
              <w:autoSpaceDN w:val="0"/>
              <w:spacing w:before="70" w:after="0" w:line="230" w:lineRule="auto"/>
              <w:ind w:left="72"/>
              <w:rPr>
                <w:lang w:val="ru-RU"/>
              </w:rPr>
            </w:pPr>
            <w:r w:rsidRPr="00C03BD0">
              <w:rPr>
                <w:rFonts w:ascii="Times New Roman" w:eastAsia="Times New Roman" w:hAnsi="Times New Roman"/>
                <w:color w:val="000000"/>
                <w:sz w:val="24"/>
                <w:lang w:val="ru-RU"/>
              </w:rPr>
              <w:t>Портрет и пейзаж</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E65FC3">
            <w:pPr>
              <w:autoSpaceDE w:val="0"/>
              <w:autoSpaceDN w:val="0"/>
              <w:spacing w:before="98" w:after="0" w:line="230" w:lineRule="auto"/>
              <w:ind w:left="74"/>
              <w:rPr>
                <w:lang w:val="ru-RU"/>
              </w:rPr>
            </w:pPr>
            <w:r w:rsidRPr="00C03BD0">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C03BD0"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sidRPr="00C03BD0">
              <w:rPr>
                <w:rFonts w:ascii="Times New Roman" w:eastAsia="Times New Roman" w:hAnsi="Times New Roman"/>
                <w:color w:val="000000"/>
                <w:sz w:val="24"/>
                <w:lang w:val="ru-RU"/>
              </w:rPr>
              <w:t>Устный оп</w:t>
            </w:r>
            <w:proofErr w:type="spellStart"/>
            <w:r>
              <w:rPr>
                <w:rFonts w:ascii="Times New Roman" w:eastAsia="Times New Roman" w:hAnsi="Times New Roman"/>
                <w:color w:val="000000"/>
                <w:sz w:val="24"/>
              </w:rPr>
              <w:t>рос</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p w:rsidR="00822E15" w:rsidRDefault="00822E15">
      <w:pPr>
        <w:sectPr w:rsidR="00822E15">
          <w:pgSz w:w="11900" w:h="16840"/>
          <w:pgMar w:top="284" w:right="650" w:bottom="872" w:left="666" w:header="720" w:footer="720" w:gutter="0"/>
          <w:cols w:space="720" w:equalWidth="0">
            <w:col w:w="10584"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Tr="0001425A">
        <w:trPr>
          <w:trHeight w:hRule="exact" w:val="10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34.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98" w:after="0"/>
              <w:ind w:left="72" w:right="144"/>
              <w:rPr>
                <w:lang w:val="ru-RU"/>
              </w:rPr>
            </w:pPr>
            <w:r w:rsidRPr="000F7A36">
              <w:rPr>
                <w:rFonts w:ascii="Times New Roman" w:eastAsia="Times New Roman" w:hAnsi="Times New Roman"/>
                <w:color w:val="000000"/>
                <w:sz w:val="24"/>
                <w:lang w:val="ru-RU"/>
              </w:rPr>
              <w:t xml:space="preserve">И. С. Тургенев. </w:t>
            </w:r>
            <w:r w:rsidRPr="0001425A">
              <w:rPr>
                <w:rFonts w:ascii="Times New Roman" w:eastAsia="Times New Roman" w:hAnsi="Times New Roman"/>
                <w:color w:val="000000"/>
                <w:sz w:val="24"/>
                <w:lang w:val="ru-RU"/>
              </w:rPr>
              <w:t xml:space="preserve">«Муму»: символический образ </w:t>
            </w:r>
            <w:r w:rsidRPr="0001425A">
              <w:rPr>
                <w:lang w:val="ru-RU"/>
              </w:rPr>
              <w:br/>
            </w:r>
            <w:r w:rsidRPr="0001425A">
              <w:rPr>
                <w:rFonts w:ascii="Times New Roman" w:eastAsia="Times New Roman" w:hAnsi="Times New Roman"/>
                <w:color w:val="000000"/>
                <w:sz w:val="24"/>
                <w:lang w:val="ru-RU"/>
              </w:rPr>
              <w:t>немого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35.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01425A">
            <w:pPr>
              <w:autoSpaceDE w:val="0"/>
              <w:autoSpaceDN w:val="0"/>
              <w:spacing w:before="98" w:after="0" w:line="262" w:lineRule="auto"/>
              <w:ind w:left="72" w:right="144"/>
              <w:rPr>
                <w:lang w:val="ru-RU"/>
              </w:rPr>
            </w:pPr>
            <w:r>
              <w:rPr>
                <w:rFonts w:ascii="Times New Roman" w:eastAsia="Times New Roman" w:hAnsi="Times New Roman"/>
                <w:color w:val="000000"/>
                <w:sz w:val="24"/>
                <w:lang w:val="ru-RU"/>
              </w:rPr>
              <w:t>Развитие речи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822E15">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36.</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30" w:lineRule="auto"/>
              <w:ind w:left="72"/>
              <w:rPr>
                <w:lang w:val="ru-RU"/>
              </w:rPr>
            </w:pPr>
            <w:r w:rsidRPr="000F7A36">
              <w:rPr>
                <w:rFonts w:ascii="Times New Roman" w:eastAsia="Times New Roman" w:hAnsi="Times New Roman"/>
                <w:color w:val="000000"/>
                <w:sz w:val="24"/>
                <w:lang w:val="ru-RU"/>
              </w:rPr>
              <w:t>Н. А. Некрасов.</w:t>
            </w:r>
          </w:p>
          <w:p w:rsidR="00822E15" w:rsidRPr="00CE2A2A" w:rsidRDefault="00E65FC3">
            <w:pPr>
              <w:autoSpaceDE w:val="0"/>
              <w:autoSpaceDN w:val="0"/>
              <w:spacing w:before="70" w:after="0" w:line="283" w:lineRule="auto"/>
              <w:ind w:left="72" w:right="144"/>
              <w:rPr>
                <w:lang w:val="ru-RU"/>
              </w:rPr>
            </w:pPr>
            <w:r w:rsidRPr="000F7A36">
              <w:rPr>
                <w:rFonts w:ascii="Times New Roman" w:eastAsia="Times New Roman" w:hAnsi="Times New Roman"/>
                <w:color w:val="000000"/>
                <w:sz w:val="24"/>
                <w:lang w:val="ru-RU"/>
              </w:rPr>
              <w:t xml:space="preserve"> «Крестьянские </w:t>
            </w:r>
            <w:r w:rsidRPr="000F7A36">
              <w:rPr>
                <w:lang w:val="ru-RU"/>
              </w:rPr>
              <w:br/>
            </w:r>
            <w:r w:rsidRPr="000F7A36">
              <w:rPr>
                <w:rFonts w:ascii="Times New Roman" w:eastAsia="Times New Roman" w:hAnsi="Times New Roman"/>
                <w:color w:val="000000"/>
                <w:sz w:val="24"/>
                <w:lang w:val="ru-RU"/>
              </w:rPr>
              <w:t xml:space="preserve">дети». Поэма «Мороз, </w:t>
            </w:r>
            <w:r w:rsidRPr="000F7A36">
              <w:rPr>
                <w:lang w:val="ru-RU"/>
              </w:rPr>
              <w:br/>
            </w:r>
            <w:r w:rsidRPr="000F7A36">
              <w:rPr>
                <w:rFonts w:ascii="Times New Roman" w:eastAsia="Times New Roman" w:hAnsi="Times New Roman"/>
                <w:color w:val="000000"/>
                <w:sz w:val="24"/>
                <w:lang w:val="ru-RU"/>
              </w:rPr>
              <w:t xml:space="preserve">Красный нос» (фрагмент). </w:t>
            </w:r>
            <w:r w:rsidRPr="00CE2A2A">
              <w:rPr>
                <w:rFonts w:ascii="Times New Roman" w:eastAsia="Times New Roman" w:hAnsi="Times New Roman"/>
                <w:color w:val="000000"/>
                <w:sz w:val="24"/>
                <w:lang w:val="ru-RU"/>
              </w:rPr>
              <w:t>Лирика Н. А. Некрасова: детские образы.</w:t>
            </w:r>
          </w:p>
          <w:p w:rsidR="00822E15" w:rsidRDefault="00E65FC3">
            <w:pPr>
              <w:autoSpaceDE w:val="0"/>
              <w:autoSpaceDN w:val="0"/>
              <w:spacing w:before="70" w:after="0" w:line="230" w:lineRule="auto"/>
              <w:ind w:left="72"/>
            </w:pPr>
            <w:r>
              <w:rPr>
                <w:rFonts w:ascii="Times New Roman" w:eastAsia="Times New Roman" w:hAnsi="Times New Roman"/>
                <w:color w:val="000000"/>
                <w:sz w:val="24"/>
              </w:rPr>
              <w:t>"</w:t>
            </w:r>
            <w:proofErr w:type="spellStart"/>
            <w:r>
              <w:rPr>
                <w:rFonts w:ascii="Times New Roman" w:eastAsia="Times New Roman" w:hAnsi="Times New Roman"/>
                <w:color w:val="000000"/>
                <w:sz w:val="24"/>
              </w:rPr>
              <w:t>Школьник</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01425A" w:rsidTr="0001425A">
        <w:trPr>
          <w:trHeight w:hRule="exact" w:val="128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37.</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01425A" w:rsidRDefault="00E65FC3">
            <w:pPr>
              <w:autoSpaceDE w:val="0"/>
              <w:autoSpaceDN w:val="0"/>
              <w:spacing w:before="70" w:after="0" w:line="281" w:lineRule="auto"/>
              <w:ind w:left="72" w:right="144"/>
              <w:rPr>
                <w:rFonts w:ascii="Times New Roman" w:eastAsia="Times New Roman" w:hAnsi="Times New Roman"/>
                <w:color w:val="000000"/>
                <w:sz w:val="24"/>
                <w:lang w:val="ru-RU"/>
              </w:rPr>
            </w:pPr>
            <w:r w:rsidRPr="0001425A">
              <w:rPr>
                <w:rFonts w:ascii="Times New Roman" w:eastAsia="Times New Roman" w:hAnsi="Times New Roman"/>
                <w:color w:val="000000"/>
                <w:sz w:val="24"/>
                <w:lang w:val="ru-RU"/>
              </w:rPr>
              <w:t xml:space="preserve">Анализ произведений </w:t>
            </w:r>
          </w:p>
          <w:p w:rsidR="00822E15" w:rsidRPr="0001425A" w:rsidRDefault="00E65FC3" w:rsidP="0001425A">
            <w:pPr>
              <w:autoSpaceDE w:val="0"/>
              <w:autoSpaceDN w:val="0"/>
              <w:spacing w:before="70" w:after="0" w:line="281" w:lineRule="auto"/>
              <w:ind w:left="72" w:right="144"/>
              <w:rPr>
                <w:lang w:val="ru-RU"/>
              </w:rPr>
            </w:pPr>
            <w:r w:rsidRPr="0001425A">
              <w:rPr>
                <w:rFonts w:ascii="Times New Roman" w:eastAsia="Times New Roman" w:hAnsi="Times New Roman"/>
                <w:color w:val="000000"/>
                <w:sz w:val="24"/>
                <w:lang w:val="ru-RU"/>
              </w:rPr>
              <w:t>Н.</w:t>
            </w:r>
            <w:r w:rsidR="0001425A">
              <w:rPr>
                <w:rFonts w:ascii="Times New Roman" w:eastAsia="Times New Roman" w:hAnsi="Times New Roman"/>
                <w:color w:val="000000"/>
                <w:sz w:val="24"/>
                <w:lang w:val="ru-RU"/>
              </w:rPr>
              <w:t xml:space="preserve"> </w:t>
            </w:r>
            <w:r w:rsidRPr="0001425A">
              <w:rPr>
                <w:rFonts w:ascii="Times New Roman" w:eastAsia="Times New Roman" w:hAnsi="Times New Roman"/>
                <w:color w:val="000000"/>
                <w:sz w:val="24"/>
                <w:lang w:val="ru-RU"/>
              </w:rPr>
              <w:t xml:space="preserve">А. Некрасова: </w:t>
            </w:r>
            <w:r w:rsidRPr="0001425A">
              <w:rPr>
                <w:lang w:val="ru-RU"/>
              </w:rPr>
              <w:br/>
            </w:r>
            <w:r w:rsidRPr="0001425A">
              <w:rPr>
                <w:rFonts w:ascii="Times New Roman" w:eastAsia="Times New Roman" w:hAnsi="Times New Roman"/>
                <w:color w:val="000000"/>
                <w:sz w:val="24"/>
                <w:lang w:val="ru-RU"/>
              </w:rPr>
              <w:t>"Крестьянские дети"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98" w:after="0" w:line="230" w:lineRule="auto"/>
              <w:ind w:left="74"/>
              <w:rPr>
                <w:lang w:val="ru-RU"/>
              </w:rPr>
            </w:pPr>
            <w:r w:rsidRPr="0001425A">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98" w:after="0" w:line="230" w:lineRule="auto"/>
              <w:ind w:left="72"/>
              <w:rPr>
                <w:lang w:val="ru-RU"/>
              </w:rPr>
            </w:pPr>
            <w:r w:rsidRPr="0001425A">
              <w:rPr>
                <w:rFonts w:ascii="Times New Roman" w:eastAsia="Times New Roman" w:hAnsi="Times New Roman"/>
                <w:color w:val="000000"/>
                <w:sz w:val="24"/>
                <w:lang w:val="ru-RU"/>
              </w:rPr>
              <w:t>Устный опрос;</w:t>
            </w:r>
          </w:p>
        </w:tc>
      </w:tr>
      <w:tr w:rsidR="00822E15" w:rsidRPr="00F2384D" w:rsidTr="0001425A">
        <w:trPr>
          <w:trHeight w:hRule="exact" w:val="142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98" w:after="0" w:line="230" w:lineRule="auto"/>
              <w:ind w:left="72"/>
              <w:rPr>
                <w:lang w:val="ru-RU"/>
              </w:rPr>
            </w:pPr>
            <w:r w:rsidRPr="0001425A">
              <w:rPr>
                <w:rFonts w:ascii="Times New Roman" w:eastAsia="Times New Roman" w:hAnsi="Times New Roman"/>
                <w:color w:val="000000"/>
                <w:sz w:val="24"/>
                <w:lang w:val="ru-RU"/>
              </w:rPr>
              <w:t>38.</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70" w:after="0" w:line="281" w:lineRule="auto"/>
              <w:ind w:left="72" w:right="144"/>
              <w:rPr>
                <w:lang w:val="ru-RU"/>
              </w:rPr>
            </w:pPr>
            <w:r w:rsidRPr="0001425A">
              <w:rPr>
                <w:rFonts w:ascii="Times New Roman" w:eastAsia="Times New Roman" w:hAnsi="Times New Roman"/>
                <w:color w:val="000000"/>
                <w:sz w:val="24"/>
                <w:lang w:val="ru-RU"/>
              </w:rPr>
              <w:t>Анализ произведений Н.</w:t>
            </w:r>
          </w:p>
          <w:p w:rsidR="00822E15" w:rsidRPr="0001425A" w:rsidRDefault="00E65FC3">
            <w:pPr>
              <w:autoSpaceDE w:val="0"/>
              <w:autoSpaceDN w:val="0"/>
              <w:spacing w:before="70" w:after="0" w:line="262" w:lineRule="auto"/>
              <w:ind w:left="72" w:right="432"/>
              <w:rPr>
                <w:lang w:val="ru-RU"/>
              </w:rPr>
            </w:pPr>
            <w:r w:rsidRPr="0001425A">
              <w:rPr>
                <w:rFonts w:ascii="Times New Roman" w:eastAsia="Times New Roman" w:hAnsi="Times New Roman"/>
                <w:color w:val="000000"/>
                <w:sz w:val="24"/>
                <w:lang w:val="ru-RU"/>
              </w:rPr>
              <w:t>А. Некрасова: "Мороз, Красный нос"</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r w:rsidR="00822E15" w:rsidRPr="0001425A" w:rsidTr="0001425A">
        <w:trPr>
          <w:trHeight w:hRule="exact" w:val="12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39.</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01425A">
            <w:pPr>
              <w:autoSpaceDE w:val="0"/>
              <w:autoSpaceDN w:val="0"/>
              <w:spacing w:before="100" w:after="0" w:line="262" w:lineRule="auto"/>
              <w:ind w:left="72" w:right="144"/>
              <w:rPr>
                <w:lang w:val="ru-RU"/>
              </w:rPr>
            </w:pPr>
            <w:r w:rsidRPr="000F7A36">
              <w:rPr>
                <w:rFonts w:ascii="Times New Roman" w:eastAsia="Times New Roman" w:hAnsi="Times New Roman"/>
                <w:color w:val="000000"/>
                <w:sz w:val="24"/>
                <w:lang w:val="ru-RU"/>
              </w:rPr>
              <w:t>Л.</w:t>
            </w:r>
            <w:r w:rsidR="0001425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Н. Толстой. Рассказ</w:t>
            </w:r>
            <w:r w:rsidRPr="000F7A36">
              <w:rPr>
                <w:lang w:val="ru-RU"/>
              </w:rPr>
              <w:br/>
            </w:r>
            <w:r w:rsidRPr="000F7A36">
              <w:rPr>
                <w:rFonts w:ascii="Times New Roman" w:eastAsia="Times New Roman" w:hAnsi="Times New Roman"/>
                <w:color w:val="000000"/>
                <w:sz w:val="24"/>
                <w:lang w:val="ru-RU"/>
              </w:rPr>
              <w:t xml:space="preserve">«Кавказский пленник»: историческая основа, </w:t>
            </w:r>
            <w:r w:rsidRPr="000F7A36">
              <w:rPr>
                <w:lang w:val="ru-RU"/>
              </w:rPr>
              <w:br/>
            </w:r>
            <w:r w:rsidRPr="000F7A36">
              <w:rPr>
                <w:rFonts w:ascii="Times New Roman" w:eastAsia="Times New Roman" w:hAnsi="Times New Roman"/>
                <w:color w:val="000000"/>
                <w:sz w:val="24"/>
                <w:lang w:val="ru-RU"/>
              </w:rPr>
              <w:t>рассказ-быль; тема, идея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100" w:after="0" w:line="230" w:lineRule="auto"/>
              <w:ind w:left="74"/>
              <w:rPr>
                <w:lang w:val="ru-RU"/>
              </w:rPr>
            </w:pPr>
            <w:r w:rsidRPr="0001425A">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100" w:after="0" w:line="230" w:lineRule="auto"/>
              <w:ind w:left="72"/>
              <w:rPr>
                <w:lang w:val="ru-RU"/>
              </w:rPr>
            </w:pPr>
            <w:r w:rsidRPr="0001425A">
              <w:rPr>
                <w:rFonts w:ascii="Times New Roman" w:eastAsia="Times New Roman" w:hAnsi="Times New Roman"/>
                <w:color w:val="000000"/>
                <w:sz w:val="24"/>
                <w:lang w:val="ru-RU"/>
              </w:rPr>
              <w:t>Устный опрос;</w:t>
            </w:r>
          </w:p>
        </w:tc>
      </w:tr>
    </w:tbl>
    <w:p w:rsidR="00822E15" w:rsidRPr="0001425A" w:rsidRDefault="00822E15">
      <w:pPr>
        <w:autoSpaceDE w:val="0"/>
        <w:autoSpaceDN w:val="0"/>
        <w:spacing w:after="0" w:line="14" w:lineRule="exact"/>
        <w:rPr>
          <w:lang w:val="ru-RU"/>
        </w:rPr>
      </w:pPr>
    </w:p>
    <w:p w:rsidR="00822E15" w:rsidRPr="0001425A" w:rsidRDefault="00822E15">
      <w:pPr>
        <w:rPr>
          <w:lang w:val="ru-RU"/>
        </w:rPr>
        <w:sectPr w:rsidR="00822E15" w:rsidRPr="0001425A">
          <w:pgSz w:w="11900" w:h="16840"/>
          <w:pgMar w:top="284" w:right="650" w:bottom="1440" w:left="666" w:header="720" w:footer="720" w:gutter="0"/>
          <w:cols w:space="720" w:equalWidth="0">
            <w:col w:w="10584" w:space="0"/>
          </w:cols>
          <w:docGrid w:linePitch="360"/>
        </w:sectPr>
      </w:pPr>
    </w:p>
    <w:p w:rsidR="00822E15" w:rsidRPr="0001425A" w:rsidRDefault="00822E15">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Tr="0001425A">
        <w:trPr>
          <w:trHeight w:hRule="exact" w:val="284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98" w:after="0" w:line="230" w:lineRule="auto"/>
              <w:ind w:left="72"/>
              <w:rPr>
                <w:lang w:val="ru-RU"/>
              </w:rPr>
            </w:pPr>
            <w:r w:rsidRPr="0001425A">
              <w:rPr>
                <w:rFonts w:ascii="Times New Roman" w:eastAsia="Times New Roman" w:hAnsi="Times New Roman"/>
                <w:color w:val="000000"/>
                <w:sz w:val="24"/>
                <w:lang w:val="ru-RU"/>
              </w:rPr>
              <w:t>40.</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01425A">
            <w:pPr>
              <w:autoSpaceDE w:val="0"/>
              <w:autoSpaceDN w:val="0"/>
              <w:spacing w:before="98" w:after="0" w:line="262" w:lineRule="auto"/>
              <w:ind w:left="72" w:right="144"/>
              <w:rPr>
                <w:lang w:val="ru-RU"/>
              </w:rPr>
            </w:pPr>
            <w:r w:rsidRPr="000F7A36">
              <w:rPr>
                <w:rFonts w:ascii="Times New Roman" w:eastAsia="Times New Roman" w:hAnsi="Times New Roman"/>
                <w:color w:val="000000"/>
                <w:sz w:val="24"/>
                <w:lang w:val="ru-RU"/>
              </w:rPr>
              <w:t>Л.</w:t>
            </w:r>
            <w:r w:rsidR="0001425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Н. Толстой. Рассказ</w:t>
            </w:r>
            <w:r w:rsidRPr="000F7A36">
              <w:rPr>
                <w:lang w:val="ru-RU"/>
              </w:rPr>
              <w:br/>
            </w:r>
            <w:r w:rsidRPr="000F7A36">
              <w:rPr>
                <w:rFonts w:ascii="Times New Roman" w:eastAsia="Times New Roman" w:hAnsi="Times New Roman"/>
                <w:color w:val="000000"/>
                <w:sz w:val="24"/>
                <w:lang w:val="ru-RU"/>
              </w:rPr>
              <w:t>«Кавказский пленник»</w:t>
            </w:r>
            <w:r w:rsidRPr="000F7A36">
              <w:rPr>
                <w:lang w:val="ru-RU"/>
              </w:rPr>
              <w:br/>
            </w:r>
            <w:r w:rsidRPr="000F7A36">
              <w:rPr>
                <w:rFonts w:ascii="Times New Roman" w:eastAsia="Times New Roman" w:hAnsi="Times New Roman"/>
                <w:color w:val="000000"/>
                <w:sz w:val="24"/>
                <w:lang w:val="ru-RU"/>
              </w:rPr>
              <w:t>Жилин и татары. Жилин и Дина. Мысль писателя о дружбе разных народов как о естественном законе человеческой жизни.</w:t>
            </w:r>
          </w:p>
          <w:p w:rsidR="00822E15" w:rsidRDefault="00E65FC3">
            <w:pPr>
              <w:autoSpaceDE w:val="0"/>
              <w:autoSpaceDN w:val="0"/>
              <w:spacing w:before="72" w:after="0" w:line="262" w:lineRule="auto"/>
              <w:ind w:left="72" w:right="720"/>
            </w:pPr>
            <w:proofErr w:type="spellStart"/>
            <w:r>
              <w:rPr>
                <w:rFonts w:ascii="Times New Roman" w:eastAsia="Times New Roman" w:hAnsi="Times New Roman"/>
                <w:color w:val="000000"/>
                <w:sz w:val="24"/>
              </w:rPr>
              <w:t>Картины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природы</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рассказе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01425A">
        <w:trPr>
          <w:trHeight w:hRule="exact" w:val="169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41.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01425A">
            <w:pPr>
              <w:autoSpaceDE w:val="0"/>
              <w:autoSpaceDN w:val="0"/>
              <w:spacing w:before="98" w:after="0" w:line="262" w:lineRule="auto"/>
              <w:ind w:left="72" w:right="144"/>
              <w:rPr>
                <w:lang w:val="ru-RU"/>
              </w:rPr>
            </w:pPr>
            <w:r w:rsidRPr="000F7A36">
              <w:rPr>
                <w:rFonts w:ascii="Times New Roman" w:eastAsia="Times New Roman" w:hAnsi="Times New Roman"/>
                <w:color w:val="000000"/>
                <w:sz w:val="24"/>
                <w:lang w:val="ru-RU"/>
              </w:rPr>
              <w:t>Л. Н. Толстой. Рассказ</w:t>
            </w:r>
            <w:r w:rsidRPr="000F7A36">
              <w:rPr>
                <w:lang w:val="ru-RU"/>
              </w:rPr>
              <w:br/>
            </w:r>
            <w:r w:rsidRPr="000F7A36">
              <w:rPr>
                <w:rFonts w:ascii="Times New Roman" w:eastAsia="Times New Roman" w:hAnsi="Times New Roman"/>
                <w:color w:val="000000"/>
                <w:sz w:val="24"/>
                <w:lang w:val="ru-RU"/>
              </w:rPr>
              <w:t xml:space="preserve">«Кавказский пленник». Жилин и </w:t>
            </w:r>
            <w:proofErr w:type="spellStart"/>
            <w:r w:rsidRPr="000F7A36">
              <w:rPr>
                <w:rFonts w:ascii="Times New Roman" w:eastAsia="Times New Roman" w:hAnsi="Times New Roman"/>
                <w:color w:val="000000"/>
                <w:sz w:val="24"/>
                <w:lang w:val="ru-RU"/>
              </w:rPr>
              <w:t>Костылин</w:t>
            </w:r>
            <w:proofErr w:type="spellEnd"/>
            <w:r w:rsidRPr="000F7A36">
              <w:rPr>
                <w:rFonts w:ascii="Times New Roman" w:eastAsia="Times New Roman" w:hAnsi="Times New Roman"/>
                <w:color w:val="000000"/>
                <w:sz w:val="24"/>
                <w:lang w:val="ru-RU"/>
              </w:rPr>
              <w:t>; сюжет и композиция рассказа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rsidTr="0001425A">
        <w:trPr>
          <w:trHeight w:hRule="exact" w:val="99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42.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62" w:lineRule="auto"/>
              <w:ind w:left="72" w:right="432"/>
              <w:rPr>
                <w:lang w:val="ru-RU"/>
              </w:rPr>
            </w:pPr>
            <w:r w:rsidRPr="000F7A36">
              <w:rPr>
                <w:rFonts w:ascii="Times New Roman" w:eastAsia="Times New Roman" w:hAnsi="Times New Roman"/>
                <w:color w:val="000000"/>
                <w:sz w:val="24"/>
                <w:lang w:val="ru-RU"/>
              </w:rPr>
              <w:t xml:space="preserve">Л. Н. Толстой. </w:t>
            </w:r>
            <w:proofErr w:type="spellStart"/>
            <w:r w:rsidRPr="000F7A36">
              <w:rPr>
                <w:rFonts w:ascii="Times New Roman" w:eastAsia="Times New Roman" w:hAnsi="Times New Roman"/>
                <w:color w:val="000000"/>
                <w:sz w:val="24"/>
                <w:lang w:val="ru-RU"/>
              </w:rPr>
              <w:t>Рассказ</w:t>
            </w:r>
            <w:proofErr w:type="gramStart"/>
            <w:r w:rsidRPr="000F7A36">
              <w:rPr>
                <w:rFonts w:ascii="Times New Roman" w:eastAsia="Times New Roman" w:hAnsi="Times New Roman"/>
                <w:color w:val="000000"/>
                <w:sz w:val="24"/>
                <w:lang w:val="ru-RU"/>
              </w:rPr>
              <w:t>«К</w:t>
            </w:r>
            <w:proofErr w:type="gramEnd"/>
            <w:r w:rsidRPr="000F7A36">
              <w:rPr>
                <w:rFonts w:ascii="Times New Roman" w:eastAsia="Times New Roman" w:hAnsi="Times New Roman"/>
                <w:color w:val="000000"/>
                <w:sz w:val="24"/>
                <w:lang w:val="ru-RU"/>
              </w:rPr>
              <w:t>авказский</w:t>
            </w:r>
            <w:proofErr w:type="spellEnd"/>
            <w:r w:rsidRPr="000F7A36">
              <w:rPr>
                <w:rFonts w:ascii="Times New Roman" w:eastAsia="Times New Roman" w:hAnsi="Times New Roman"/>
                <w:color w:val="000000"/>
                <w:sz w:val="24"/>
                <w:lang w:val="ru-RU"/>
              </w:rPr>
              <w:t xml:space="preserve"> пленник»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01425A">
        <w:trPr>
          <w:trHeight w:hRule="exact" w:val="113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43.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62" w:lineRule="auto"/>
              <w:ind w:left="72" w:right="432"/>
              <w:rPr>
                <w:lang w:val="ru-RU"/>
              </w:rPr>
            </w:pPr>
            <w:r w:rsidRPr="000F7A36">
              <w:rPr>
                <w:rFonts w:ascii="Times New Roman" w:eastAsia="Times New Roman" w:hAnsi="Times New Roman"/>
                <w:color w:val="000000"/>
                <w:sz w:val="24"/>
                <w:lang w:val="ru-RU"/>
              </w:rPr>
              <w:t xml:space="preserve">Л. Н. Толстой. </w:t>
            </w:r>
            <w:proofErr w:type="spellStart"/>
            <w:r w:rsidRPr="000F7A36">
              <w:rPr>
                <w:rFonts w:ascii="Times New Roman" w:eastAsia="Times New Roman" w:hAnsi="Times New Roman"/>
                <w:color w:val="000000"/>
                <w:sz w:val="24"/>
                <w:lang w:val="ru-RU"/>
              </w:rPr>
              <w:t>Рассказ</w:t>
            </w:r>
            <w:proofErr w:type="gramStart"/>
            <w:r w:rsidRPr="000F7A36">
              <w:rPr>
                <w:rFonts w:ascii="Times New Roman" w:eastAsia="Times New Roman" w:hAnsi="Times New Roman"/>
                <w:color w:val="000000"/>
                <w:sz w:val="24"/>
                <w:lang w:val="ru-RU"/>
              </w:rPr>
              <w:t>«К</w:t>
            </w:r>
            <w:proofErr w:type="gramEnd"/>
            <w:r w:rsidRPr="000F7A36">
              <w:rPr>
                <w:rFonts w:ascii="Times New Roman" w:eastAsia="Times New Roman" w:hAnsi="Times New Roman"/>
                <w:color w:val="000000"/>
                <w:sz w:val="24"/>
                <w:lang w:val="ru-RU"/>
              </w:rPr>
              <w:t>авказский</w:t>
            </w:r>
            <w:proofErr w:type="spellEnd"/>
            <w:r w:rsidRPr="000F7A36">
              <w:rPr>
                <w:rFonts w:ascii="Times New Roman" w:eastAsia="Times New Roman" w:hAnsi="Times New Roman"/>
                <w:color w:val="000000"/>
                <w:sz w:val="24"/>
                <w:lang w:val="ru-RU"/>
              </w:rPr>
              <w:t xml:space="preserve"> пленник»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22E15">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44.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62" w:lineRule="auto"/>
              <w:ind w:right="576"/>
              <w:jc w:val="center"/>
              <w:rPr>
                <w:lang w:val="ru-RU"/>
              </w:rPr>
            </w:pPr>
            <w:r w:rsidRPr="000F7A36">
              <w:rPr>
                <w:rFonts w:ascii="Times New Roman" w:eastAsia="Times New Roman" w:hAnsi="Times New Roman"/>
                <w:color w:val="000000"/>
                <w:sz w:val="24"/>
                <w:lang w:val="ru-RU"/>
              </w:rPr>
              <w:t xml:space="preserve"> Литература и жизнь. Внеклассное чтение.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01425A" w:rsidTr="00AA5BE0">
        <w:trPr>
          <w:trHeight w:hRule="exact" w:val="342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45.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01425A">
            <w:pPr>
              <w:autoSpaceDE w:val="0"/>
              <w:autoSpaceDN w:val="0"/>
              <w:spacing w:before="98" w:after="0" w:line="283" w:lineRule="auto"/>
              <w:ind w:left="72"/>
              <w:rPr>
                <w:lang w:val="ru-RU"/>
              </w:rPr>
            </w:pPr>
            <w:r w:rsidRPr="000F7A36">
              <w:rPr>
                <w:rFonts w:ascii="Times New Roman" w:eastAsia="Times New Roman" w:hAnsi="Times New Roman"/>
                <w:color w:val="000000"/>
                <w:sz w:val="24"/>
                <w:lang w:val="ru-RU"/>
              </w:rPr>
              <w:t xml:space="preserve">Стихотворения </w:t>
            </w:r>
            <w:r w:rsidRPr="000F7A36">
              <w:rPr>
                <w:lang w:val="ru-RU"/>
              </w:rPr>
              <w:br/>
            </w:r>
            <w:r w:rsidRPr="000F7A36">
              <w:rPr>
                <w:rFonts w:ascii="Times New Roman" w:eastAsia="Times New Roman" w:hAnsi="Times New Roman"/>
                <w:color w:val="000000"/>
                <w:sz w:val="24"/>
                <w:lang w:val="ru-RU"/>
              </w:rPr>
              <w:t xml:space="preserve">отечественных поэтов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 xml:space="preserve">—ХХ веков о родной </w:t>
            </w:r>
            <w:r w:rsidRPr="000F7A36">
              <w:rPr>
                <w:lang w:val="ru-RU"/>
              </w:rPr>
              <w:br/>
            </w:r>
            <w:r w:rsidRPr="000F7A36">
              <w:rPr>
                <w:rFonts w:ascii="Times New Roman" w:eastAsia="Times New Roman" w:hAnsi="Times New Roman"/>
                <w:color w:val="000000"/>
                <w:sz w:val="24"/>
                <w:lang w:val="ru-RU"/>
              </w:rPr>
              <w:t>природ</w:t>
            </w:r>
            <w:r w:rsidR="0001425A">
              <w:rPr>
                <w:rFonts w:ascii="Times New Roman" w:eastAsia="Times New Roman" w:hAnsi="Times New Roman"/>
                <w:color w:val="000000"/>
                <w:sz w:val="24"/>
                <w:lang w:val="ru-RU"/>
              </w:rPr>
              <w:t>е и о связи человека с Родиной</w:t>
            </w:r>
            <w:proofErr w:type="gramStart"/>
            <w:r w:rsidR="0001425A">
              <w:rPr>
                <w:rFonts w:ascii="Times New Roman" w:eastAsia="Times New Roman" w:hAnsi="Times New Roman"/>
                <w:color w:val="000000"/>
                <w:sz w:val="24"/>
                <w:lang w:val="ru-RU"/>
              </w:rPr>
              <w:t xml:space="preserve"> .</w:t>
            </w:r>
            <w:proofErr w:type="gramEnd"/>
            <w:r w:rsidR="0001425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Тютчев. «Как весел грохот летних бурь…», «Есть в осени первоначальной…»«Весенняя гроза»,</w:t>
            </w:r>
            <w:r w:rsidRPr="000F7A36">
              <w:rPr>
                <w:lang w:val="ru-RU"/>
              </w:rPr>
              <w:br/>
            </w:r>
            <w:r w:rsidRPr="000F7A36">
              <w:rPr>
                <w:rFonts w:ascii="Times New Roman" w:eastAsia="Times New Roman" w:hAnsi="Times New Roman"/>
                <w:color w:val="000000"/>
                <w:sz w:val="24"/>
                <w:lang w:val="ru-RU"/>
              </w:rPr>
              <w:t>«Чародейкою-зимою...»</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98" w:after="0" w:line="230" w:lineRule="auto"/>
              <w:ind w:left="74"/>
              <w:rPr>
                <w:lang w:val="ru-RU"/>
              </w:rPr>
            </w:pPr>
            <w:r w:rsidRPr="0001425A">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1425A" w:rsidRDefault="00E65FC3">
            <w:pPr>
              <w:autoSpaceDE w:val="0"/>
              <w:autoSpaceDN w:val="0"/>
              <w:spacing w:before="98" w:after="0" w:line="230" w:lineRule="auto"/>
              <w:ind w:left="72"/>
              <w:rPr>
                <w:lang w:val="ru-RU"/>
              </w:rPr>
            </w:pPr>
            <w:r w:rsidRPr="0001425A">
              <w:rPr>
                <w:rFonts w:ascii="Times New Roman" w:eastAsia="Times New Roman" w:hAnsi="Times New Roman"/>
                <w:color w:val="000000"/>
                <w:sz w:val="24"/>
                <w:lang w:val="ru-RU"/>
              </w:rPr>
              <w:t>Устный опрос;</w:t>
            </w:r>
          </w:p>
        </w:tc>
      </w:tr>
      <w:tr w:rsidR="00822E15" w:rsidTr="0001425A">
        <w:trPr>
          <w:trHeight w:hRule="exact" w:val="32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46.</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01425A" w:rsidRPr="000F7A36" w:rsidRDefault="00E65FC3" w:rsidP="0001425A">
            <w:pPr>
              <w:autoSpaceDE w:val="0"/>
              <w:autoSpaceDN w:val="0"/>
              <w:spacing w:before="98" w:after="0" w:line="283" w:lineRule="auto"/>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Стихотворения </w:t>
            </w:r>
            <w:r w:rsidRPr="000F7A36">
              <w:rPr>
                <w:lang w:val="ru-RU"/>
              </w:rPr>
              <w:br/>
            </w:r>
            <w:r w:rsidRPr="000F7A36">
              <w:rPr>
                <w:rFonts w:ascii="Times New Roman" w:eastAsia="Times New Roman" w:hAnsi="Times New Roman"/>
                <w:color w:val="000000"/>
                <w:sz w:val="24"/>
                <w:lang w:val="ru-RU"/>
              </w:rPr>
              <w:t xml:space="preserve">отечественных поэтов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 xml:space="preserve">—ХХ веков о родной </w:t>
            </w:r>
            <w:r w:rsidRPr="000F7A36">
              <w:rPr>
                <w:lang w:val="ru-RU"/>
              </w:rPr>
              <w:br/>
            </w:r>
            <w:r w:rsidRPr="000F7A36">
              <w:rPr>
                <w:rFonts w:ascii="Times New Roman" w:eastAsia="Times New Roman" w:hAnsi="Times New Roman"/>
                <w:color w:val="000000"/>
                <w:sz w:val="24"/>
                <w:lang w:val="ru-RU"/>
              </w:rPr>
              <w:t>природе и о связи человека с Родиной</w:t>
            </w:r>
            <w:proofErr w:type="gramStart"/>
            <w:r w:rsidRPr="000F7A36">
              <w:rPr>
                <w:rFonts w:ascii="Times New Roman" w:eastAsia="Times New Roman" w:hAnsi="Times New Roman"/>
                <w:color w:val="000000"/>
                <w:sz w:val="24"/>
                <w:lang w:val="ru-RU"/>
              </w:rPr>
              <w:t xml:space="preserve"> </w:t>
            </w:r>
            <w:r w:rsidR="0001425A">
              <w:rPr>
                <w:rFonts w:ascii="Times New Roman" w:eastAsia="Times New Roman" w:hAnsi="Times New Roman"/>
                <w:color w:val="000000"/>
                <w:sz w:val="24"/>
                <w:lang w:val="ru-RU"/>
              </w:rPr>
              <w:t>.</w:t>
            </w:r>
            <w:proofErr w:type="gramEnd"/>
          </w:p>
          <w:p w:rsidR="00822E15" w:rsidRPr="000F7A36" w:rsidRDefault="00E65FC3" w:rsidP="0001425A">
            <w:pPr>
              <w:autoSpaceDE w:val="0"/>
              <w:autoSpaceDN w:val="0"/>
              <w:spacing w:before="72" w:after="0" w:line="262" w:lineRule="auto"/>
              <w:ind w:left="72" w:right="288"/>
              <w:rPr>
                <w:lang w:val="ru-RU"/>
              </w:rPr>
            </w:pPr>
            <w:r w:rsidRPr="000F7A36">
              <w:rPr>
                <w:rFonts w:ascii="Times New Roman" w:eastAsia="Times New Roman" w:hAnsi="Times New Roman"/>
                <w:color w:val="000000"/>
                <w:sz w:val="24"/>
                <w:lang w:val="ru-RU"/>
              </w:rPr>
              <w:t>А. А.</w:t>
            </w:r>
            <w:r w:rsidR="0001425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Фет. «Чудная картина…»</w:t>
            </w:r>
            <w:proofErr w:type="gramStart"/>
            <w:r w:rsidRPr="000F7A36">
              <w:rPr>
                <w:rFonts w:ascii="Times New Roman" w:eastAsia="Times New Roman" w:hAnsi="Times New Roman"/>
                <w:color w:val="000000"/>
                <w:sz w:val="24"/>
                <w:lang w:val="ru-RU"/>
              </w:rPr>
              <w:t>,«</w:t>
            </w:r>
            <w:proofErr w:type="gramEnd"/>
            <w:r w:rsidRPr="000F7A36">
              <w:rPr>
                <w:rFonts w:ascii="Times New Roman" w:eastAsia="Times New Roman" w:hAnsi="Times New Roman"/>
                <w:color w:val="000000"/>
                <w:sz w:val="24"/>
                <w:lang w:val="ru-RU"/>
              </w:rPr>
              <w:t>Весенний дождь»,</w:t>
            </w:r>
            <w:r w:rsidR="0001425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«Вечер», «Ещё весны </w:t>
            </w:r>
            <w:r w:rsidR="0001425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душистой нега…»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221049">
        <w:trPr>
          <w:trHeight w:hRule="exact" w:val="311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lastRenderedPageBreak/>
              <w:t>47.</w:t>
            </w:r>
          </w:p>
        </w:tc>
        <w:tc>
          <w:tcPr>
            <w:tcW w:w="2964" w:type="dxa"/>
            <w:tcBorders>
              <w:top w:val="single" w:sz="4" w:space="0" w:color="000000"/>
              <w:left w:val="single" w:sz="4" w:space="0" w:color="000000"/>
              <w:bottom w:val="single" w:sz="5" w:space="0" w:color="000000"/>
              <w:right w:val="single" w:sz="4" w:space="0" w:color="000000"/>
            </w:tcBorders>
            <w:tcMar>
              <w:left w:w="0" w:type="dxa"/>
              <w:right w:w="0" w:type="dxa"/>
            </w:tcMar>
          </w:tcPr>
          <w:p w:rsidR="0001425A" w:rsidRPr="000F7A36" w:rsidRDefault="00E65FC3" w:rsidP="0001425A">
            <w:pPr>
              <w:autoSpaceDE w:val="0"/>
              <w:autoSpaceDN w:val="0"/>
              <w:spacing w:before="98" w:after="0" w:line="283" w:lineRule="auto"/>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Стихотворения </w:t>
            </w:r>
            <w:r w:rsidRPr="000F7A36">
              <w:rPr>
                <w:lang w:val="ru-RU"/>
              </w:rPr>
              <w:br/>
            </w:r>
            <w:r w:rsidRPr="000F7A36">
              <w:rPr>
                <w:rFonts w:ascii="Times New Roman" w:eastAsia="Times New Roman" w:hAnsi="Times New Roman"/>
                <w:color w:val="000000"/>
                <w:sz w:val="24"/>
                <w:lang w:val="ru-RU"/>
              </w:rPr>
              <w:t xml:space="preserve">отечественных поэтов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 xml:space="preserve">—ХХ веков о родной </w:t>
            </w:r>
            <w:r w:rsidRPr="000F7A36">
              <w:rPr>
                <w:lang w:val="ru-RU"/>
              </w:rPr>
              <w:br/>
            </w:r>
            <w:r w:rsidRPr="000F7A36">
              <w:rPr>
                <w:rFonts w:ascii="Times New Roman" w:eastAsia="Times New Roman" w:hAnsi="Times New Roman"/>
                <w:color w:val="000000"/>
                <w:sz w:val="24"/>
                <w:lang w:val="ru-RU"/>
              </w:rPr>
              <w:t>природе и о связи человека с Родиной</w:t>
            </w:r>
            <w:proofErr w:type="gramStart"/>
            <w:r w:rsidRPr="000F7A36">
              <w:rPr>
                <w:rFonts w:ascii="Times New Roman" w:eastAsia="Times New Roman" w:hAnsi="Times New Roman"/>
                <w:color w:val="000000"/>
                <w:sz w:val="24"/>
                <w:lang w:val="ru-RU"/>
              </w:rPr>
              <w:t xml:space="preserve"> </w:t>
            </w:r>
            <w:r w:rsidR="0001425A">
              <w:rPr>
                <w:rFonts w:ascii="Times New Roman" w:eastAsia="Times New Roman" w:hAnsi="Times New Roman"/>
                <w:color w:val="000000"/>
                <w:sz w:val="24"/>
                <w:lang w:val="ru-RU"/>
              </w:rPr>
              <w:t>.</w:t>
            </w:r>
            <w:proofErr w:type="gramEnd"/>
          </w:p>
          <w:p w:rsidR="00822E15" w:rsidRPr="000F7A36" w:rsidRDefault="00E65FC3" w:rsidP="0001425A">
            <w:pPr>
              <w:autoSpaceDE w:val="0"/>
              <w:autoSpaceDN w:val="0"/>
              <w:spacing w:before="70" w:after="0" w:line="262" w:lineRule="auto"/>
              <w:ind w:left="72" w:right="288"/>
              <w:rPr>
                <w:lang w:val="ru-RU"/>
              </w:rPr>
            </w:pPr>
            <w:r w:rsidRPr="000F7A36">
              <w:rPr>
                <w:rFonts w:ascii="Times New Roman" w:eastAsia="Times New Roman" w:hAnsi="Times New Roman"/>
                <w:color w:val="000000"/>
                <w:sz w:val="24"/>
                <w:lang w:val="ru-RU"/>
              </w:rPr>
              <w:t>И. А.</w:t>
            </w:r>
            <w:r w:rsidR="0001425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Бунин. «Помню - долгий зимний вечер…»,</w:t>
            </w:r>
            <w:r w:rsidRPr="000F7A36">
              <w:rPr>
                <w:lang w:val="ru-RU"/>
              </w:rPr>
              <w:br/>
            </w:r>
            <w:r w:rsidRPr="000F7A36">
              <w:rPr>
                <w:rFonts w:ascii="Times New Roman" w:eastAsia="Times New Roman" w:hAnsi="Times New Roman"/>
                <w:color w:val="000000"/>
                <w:sz w:val="24"/>
                <w:lang w:val="ru-RU"/>
              </w:rPr>
              <w:t>«Бледнеет ночь… Туманов пелена...»</w:t>
            </w:r>
          </w:p>
        </w:tc>
        <w:tc>
          <w:tcPr>
            <w:tcW w:w="734"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5"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221049" w:rsidTr="00221049">
        <w:trPr>
          <w:trHeight w:hRule="exact" w:val="3689"/>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48.</w:t>
            </w:r>
          </w:p>
        </w:tc>
        <w:tc>
          <w:tcPr>
            <w:tcW w:w="2964" w:type="dxa"/>
            <w:tcBorders>
              <w:top w:val="single" w:sz="5" w:space="0" w:color="000000"/>
              <w:left w:val="single" w:sz="4" w:space="0" w:color="000000"/>
              <w:bottom w:val="single" w:sz="4" w:space="0" w:color="000000"/>
              <w:right w:val="single" w:sz="4" w:space="0" w:color="000000"/>
            </w:tcBorders>
            <w:tcMar>
              <w:left w:w="0" w:type="dxa"/>
              <w:right w:w="0" w:type="dxa"/>
            </w:tcMar>
          </w:tcPr>
          <w:p w:rsidR="00221049" w:rsidRPr="000F7A36" w:rsidRDefault="00E65FC3" w:rsidP="00221049">
            <w:pPr>
              <w:autoSpaceDE w:val="0"/>
              <w:autoSpaceDN w:val="0"/>
              <w:spacing w:before="100" w:after="0" w:line="283" w:lineRule="auto"/>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Стихотворения </w:t>
            </w:r>
            <w:r w:rsidRPr="000F7A36">
              <w:rPr>
                <w:lang w:val="ru-RU"/>
              </w:rPr>
              <w:br/>
            </w:r>
            <w:r w:rsidRPr="000F7A36">
              <w:rPr>
                <w:rFonts w:ascii="Times New Roman" w:eastAsia="Times New Roman" w:hAnsi="Times New Roman"/>
                <w:color w:val="000000"/>
                <w:sz w:val="24"/>
                <w:lang w:val="ru-RU"/>
              </w:rPr>
              <w:t xml:space="preserve">отечественных поэтов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 xml:space="preserve">—ХХ веков о родной </w:t>
            </w:r>
            <w:r w:rsidRPr="000F7A36">
              <w:rPr>
                <w:lang w:val="ru-RU"/>
              </w:rPr>
              <w:br/>
            </w:r>
            <w:r w:rsidRPr="000F7A36">
              <w:rPr>
                <w:rFonts w:ascii="Times New Roman" w:eastAsia="Times New Roman" w:hAnsi="Times New Roman"/>
                <w:color w:val="000000"/>
                <w:sz w:val="24"/>
                <w:lang w:val="ru-RU"/>
              </w:rPr>
              <w:t xml:space="preserve">природе и о связи человека с Родиной </w:t>
            </w:r>
          </w:p>
          <w:p w:rsidR="00822E15" w:rsidRPr="000F7A36" w:rsidRDefault="00E65FC3" w:rsidP="00221049">
            <w:pPr>
              <w:autoSpaceDE w:val="0"/>
              <w:autoSpaceDN w:val="0"/>
              <w:spacing w:before="70" w:after="0" w:line="262" w:lineRule="auto"/>
              <w:ind w:left="72" w:right="288"/>
              <w:rPr>
                <w:lang w:val="ru-RU"/>
              </w:rPr>
            </w:pPr>
            <w:r w:rsidRPr="000F7A36">
              <w:rPr>
                <w:rFonts w:ascii="Times New Roman" w:eastAsia="Times New Roman" w:hAnsi="Times New Roman"/>
                <w:color w:val="000000"/>
                <w:sz w:val="24"/>
                <w:lang w:val="ru-RU"/>
              </w:rPr>
              <w:t xml:space="preserve"> А. А.</w:t>
            </w:r>
            <w:r w:rsidR="00221049">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Блок. «Погружался я в </w:t>
            </w:r>
            <w:r w:rsidRPr="000F7A36">
              <w:rPr>
                <w:lang w:val="ru-RU"/>
              </w:rPr>
              <w:br/>
            </w:r>
            <w:r w:rsidRPr="000F7A36">
              <w:rPr>
                <w:rFonts w:ascii="Times New Roman" w:eastAsia="Times New Roman" w:hAnsi="Times New Roman"/>
                <w:color w:val="000000"/>
                <w:sz w:val="24"/>
                <w:lang w:val="ru-RU"/>
              </w:rPr>
              <w:t>море клевера…», «Белой ночью месяц красный…»</w:t>
            </w:r>
            <w:proofErr w:type="gramStart"/>
            <w:r w:rsidRPr="000F7A36">
              <w:rPr>
                <w:rFonts w:ascii="Times New Roman" w:eastAsia="Times New Roman" w:hAnsi="Times New Roman"/>
                <w:color w:val="000000"/>
                <w:sz w:val="24"/>
                <w:lang w:val="ru-RU"/>
              </w:rPr>
              <w:t>,«</w:t>
            </w:r>
            <w:proofErr w:type="gramEnd"/>
            <w:r w:rsidRPr="000F7A36">
              <w:rPr>
                <w:rFonts w:ascii="Times New Roman" w:eastAsia="Times New Roman" w:hAnsi="Times New Roman"/>
                <w:color w:val="000000"/>
                <w:sz w:val="24"/>
                <w:lang w:val="ru-RU"/>
              </w:rPr>
              <w:t>Летний вечер»</w:t>
            </w:r>
          </w:p>
        </w:tc>
        <w:tc>
          <w:tcPr>
            <w:tcW w:w="734"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pPr>
              <w:autoSpaceDE w:val="0"/>
              <w:autoSpaceDN w:val="0"/>
              <w:spacing w:before="100" w:after="0" w:line="230" w:lineRule="auto"/>
              <w:ind w:left="74"/>
              <w:rPr>
                <w:lang w:val="ru-RU"/>
              </w:rPr>
            </w:pPr>
            <w:r w:rsidRPr="00221049">
              <w:rPr>
                <w:rFonts w:ascii="Times New Roman" w:eastAsia="Times New Roman" w:hAnsi="Times New Roman"/>
                <w:color w:val="000000"/>
                <w:sz w:val="24"/>
                <w:lang w:val="ru-RU"/>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826" w:type="dxa"/>
            <w:tcBorders>
              <w:top w:val="single" w:sz="5"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pPr>
              <w:autoSpaceDE w:val="0"/>
              <w:autoSpaceDN w:val="0"/>
              <w:spacing w:before="100" w:after="0" w:line="262" w:lineRule="auto"/>
              <w:ind w:left="72" w:right="288"/>
              <w:rPr>
                <w:lang w:val="ru-RU"/>
              </w:rPr>
            </w:pPr>
            <w:r w:rsidRPr="00221049">
              <w:rPr>
                <w:rFonts w:ascii="Times New Roman" w:eastAsia="Times New Roman" w:hAnsi="Times New Roman"/>
                <w:color w:val="000000"/>
                <w:sz w:val="24"/>
                <w:lang w:val="ru-RU"/>
              </w:rPr>
              <w:t>Письменный контроль;</w:t>
            </w:r>
          </w:p>
        </w:tc>
      </w:tr>
    </w:tbl>
    <w:p w:rsidR="00822E15" w:rsidRPr="00221049" w:rsidRDefault="00822E15">
      <w:pPr>
        <w:autoSpaceDE w:val="0"/>
        <w:autoSpaceDN w:val="0"/>
        <w:spacing w:after="0" w:line="14" w:lineRule="exact"/>
        <w:rPr>
          <w:lang w:val="ru-RU"/>
        </w:rPr>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RPr="00F2384D" w:rsidTr="00221049">
        <w:trPr>
          <w:trHeight w:hRule="exact" w:val="511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AA5BE0">
            <w:pPr>
              <w:autoSpaceDE w:val="0"/>
              <w:autoSpaceDN w:val="0"/>
              <w:spacing w:before="98" w:after="0" w:line="230" w:lineRule="auto"/>
              <w:ind w:left="72"/>
              <w:rPr>
                <w:lang w:val="ru-RU"/>
              </w:rPr>
            </w:pPr>
            <w:r>
              <w:rPr>
                <w:lang w:val="ru-RU"/>
              </w:rPr>
              <w:tab/>
            </w:r>
            <w:r w:rsidR="00E65FC3" w:rsidRPr="00221049">
              <w:rPr>
                <w:rFonts w:ascii="Times New Roman" w:eastAsia="Times New Roman" w:hAnsi="Times New Roman"/>
                <w:color w:val="000000"/>
                <w:sz w:val="24"/>
                <w:lang w:val="ru-RU"/>
              </w:rPr>
              <w:t>49.</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221049" w:rsidRPr="000F7A36" w:rsidRDefault="00E65FC3" w:rsidP="00221049">
            <w:pPr>
              <w:autoSpaceDE w:val="0"/>
              <w:autoSpaceDN w:val="0"/>
              <w:spacing w:before="98" w:after="0" w:line="283" w:lineRule="auto"/>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Стихотворения </w:t>
            </w:r>
            <w:r w:rsidRPr="000F7A36">
              <w:rPr>
                <w:lang w:val="ru-RU"/>
              </w:rPr>
              <w:br/>
            </w:r>
            <w:r w:rsidRPr="000F7A36">
              <w:rPr>
                <w:rFonts w:ascii="Times New Roman" w:eastAsia="Times New Roman" w:hAnsi="Times New Roman"/>
                <w:color w:val="000000"/>
                <w:sz w:val="24"/>
                <w:lang w:val="ru-RU"/>
              </w:rPr>
              <w:t xml:space="preserve">отечественных поэтов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 xml:space="preserve">—ХХ веков о родной </w:t>
            </w:r>
            <w:r w:rsidRPr="000F7A36">
              <w:rPr>
                <w:lang w:val="ru-RU"/>
              </w:rPr>
              <w:br/>
            </w:r>
            <w:r w:rsidRPr="000F7A36">
              <w:rPr>
                <w:rFonts w:ascii="Times New Roman" w:eastAsia="Times New Roman" w:hAnsi="Times New Roman"/>
                <w:color w:val="000000"/>
                <w:sz w:val="24"/>
                <w:lang w:val="ru-RU"/>
              </w:rPr>
              <w:t>природ</w:t>
            </w:r>
            <w:r w:rsidR="00221049">
              <w:rPr>
                <w:rFonts w:ascii="Times New Roman" w:eastAsia="Times New Roman" w:hAnsi="Times New Roman"/>
                <w:color w:val="000000"/>
                <w:sz w:val="24"/>
                <w:lang w:val="ru-RU"/>
              </w:rPr>
              <w:t xml:space="preserve">е и о связи человека с Родиной </w:t>
            </w:r>
          </w:p>
          <w:p w:rsidR="00822E15" w:rsidRPr="000F7A36" w:rsidRDefault="00E65FC3" w:rsidP="00221049">
            <w:pPr>
              <w:autoSpaceDE w:val="0"/>
              <w:autoSpaceDN w:val="0"/>
              <w:spacing w:before="72" w:after="0" w:line="262" w:lineRule="auto"/>
              <w:ind w:left="72" w:right="288"/>
              <w:rPr>
                <w:lang w:val="ru-RU"/>
              </w:rPr>
            </w:pPr>
            <w:r w:rsidRPr="000F7A36">
              <w:rPr>
                <w:rFonts w:ascii="Times New Roman" w:eastAsia="Times New Roman" w:hAnsi="Times New Roman"/>
                <w:color w:val="000000"/>
                <w:sz w:val="24"/>
                <w:lang w:val="ru-RU"/>
              </w:rPr>
              <w:t>С. А.</w:t>
            </w:r>
            <w:r w:rsidR="00221049">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Есенин. «Берёза»,</w:t>
            </w:r>
            <w:r w:rsidRPr="000F7A36">
              <w:rPr>
                <w:lang w:val="ru-RU"/>
              </w:rPr>
              <w:br/>
            </w:r>
            <w:r w:rsidRPr="000F7A36">
              <w:rPr>
                <w:rFonts w:ascii="Times New Roman" w:eastAsia="Times New Roman" w:hAnsi="Times New Roman"/>
                <w:color w:val="000000"/>
                <w:sz w:val="24"/>
                <w:lang w:val="ru-RU"/>
              </w:rPr>
              <w:t>«Пороша», «Там, где капустные грядки..</w:t>
            </w:r>
            <w:proofErr w:type="gramStart"/>
            <w:r w:rsidRPr="000F7A36">
              <w:rPr>
                <w:rFonts w:ascii="Times New Roman" w:eastAsia="Times New Roman" w:hAnsi="Times New Roman"/>
                <w:color w:val="000000"/>
                <w:sz w:val="24"/>
                <w:lang w:val="ru-RU"/>
              </w:rPr>
              <w:t>.»</w:t>
            </w:r>
            <w:proofErr w:type="gramEnd"/>
            <w:r w:rsidRPr="000F7A36">
              <w:rPr>
                <w:rFonts w:ascii="Times New Roman" w:eastAsia="Times New Roman" w:hAnsi="Times New Roman"/>
                <w:color w:val="000000"/>
                <w:sz w:val="24"/>
                <w:lang w:val="ru-RU"/>
              </w:rPr>
              <w:t xml:space="preserve">,«Поёт зима - аукает...»,«Сыплет черёмуха </w:t>
            </w:r>
            <w:r w:rsidRPr="000F7A36">
              <w:rPr>
                <w:lang w:val="ru-RU"/>
              </w:rPr>
              <w:br/>
            </w:r>
            <w:r w:rsidRPr="000F7A36">
              <w:rPr>
                <w:rFonts w:ascii="Times New Roman" w:eastAsia="Times New Roman" w:hAnsi="Times New Roman"/>
                <w:color w:val="000000"/>
                <w:sz w:val="24"/>
                <w:lang w:val="ru-RU"/>
              </w:rPr>
              <w:t xml:space="preserve">снегом...», «Край </w:t>
            </w:r>
            <w:r w:rsidRPr="000F7A36">
              <w:rPr>
                <w:lang w:val="ru-RU"/>
              </w:rPr>
              <w:br/>
            </w:r>
            <w:r w:rsidRPr="000F7A36">
              <w:rPr>
                <w:rFonts w:ascii="Times New Roman" w:eastAsia="Times New Roman" w:hAnsi="Times New Roman"/>
                <w:color w:val="000000"/>
                <w:sz w:val="24"/>
                <w:lang w:val="ru-RU"/>
              </w:rPr>
              <w:t xml:space="preserve">любимый! Сердцу </w:t>
            </w:r>
            <w:r w:rsidRPr="000F7A36">
              <w:rPr>
                <w:lang w:val="ru-RU"/>
              </w:rPr>
              <w:br/>
            </w:r>
            <w:r w:rsidRPr="000F7A36">
              <w:rPr>
                <w:rFonts w:ascii="Times New Roman" w:eastAsia="Times New Roman" w:hAnsi="Times New Roman"/>
                <w:color w:val="000000"/>
                <w:sz w:val="24"/>
                <w:lang w:val="ru-RU"/>
              </w:rPr>
              <w:t>снятся...». Внеклассное чтение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r w:rsidR="00822E15" w:rsidTr="00221049">
        <w:trPr>
          <w:trHeight w:hRule="exact" w:val="22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50.</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221049" w:rsidRPr="00CE2A2A" w:rsidRDefault="00E65FC3" w:rsidP="00221049">
            <w:pPr>
              <w:autoSpaceDE w:val="0"/>
              <w:autoSpaceDN w:val="0"/>
              <w:spacing w:before="98" w:after="0" w:line="271" w:lineRule="auto"/>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Юмористические рассказы отечественных писателей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XX</w:t>
            </w:r>
            <w:r w:rsidRPr="000F7A36">
              <w:rPr>
                <w:rFonts w:ascii="Times New Roman" w:eastAsia="Times New Roman" w:hAnsi="Times New Roman"/>
                <w:color w:val="000000"/>
                <w:sz w:val="24"/>
                <w:lang w:val="ru-RU"/>
              </w:rPr>
              <w:t xml:space="preserve"> веков. </w:t>
            </w:r>
          </w:p>
          <w:p w:rsidR="00822E15" w:rsidRPr="00221049" w:rsidRDefault="00E65FC3" w:rsidP="00221049">
            <w:pPr>
              <w:autoSpaceDE w:val="0"/>
              <w:autoSpaceDN w:val="0"/>
              <w:spacing w:before="70" w:after="0" w:line="281" w:lineRule="auto"/>
              <w:ind w:left="72" w:right="144"/>
              <w:rPr>
                <w:lang w:val="ru-RU"/>
              </w:rPr>
            </w:pPr>
            <w:r w:rsidRPr="00221049">
              <w:rPr>
                <w:rFonts w:ascii="Times New Roman" w:eastAsia="Times New Roman" w:hAnsi="Times New Roman"/>
                <w:color w:val="000000"/>
                <w:sz w:val="24"/>
                <w:lang w:val="ru-RU"/>
              </w:rPr>
              <w:t>А. П. Чехова.</w:t>
            </w:r>
          </w:p>
          <w:p w:rsidR="00822E15" w:rsidRPr="00221049" w:rsidRDefault="00E65FC3">
            <w:pPr>
              <w:autoSpaceDE w:val="0"/>
              <w:autoSpaceDN w:val="0"/>
              <w:spacing w:before="70" w:after="0" w:line="262" w:lineRule="auto"/>
              <w:ind w:left="72" w:right="144"/>
              <w:rPr>
                <w:lang w:val="ru-RU"/>
              </w:rPr>
            </w:pPr>
            <w:r w:rsidRPr="00221049">
              <w:rPr>
                <w:rFonts w:ascii="Times New Roman" w:eastAsia="Times New Roman" w:hAnsi="Times New Roman"/>
                <w:color w:val="000000"/>
                <w:sz w:val="24"/>
                <w:lang w:val="ru-RU"/>
              </w:rPr>
              <w:t>«Хирургия». «Лошадиная фамилия»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221049" w:rsidTr="00221049">
        <w:trPr>
          <w:trHeight w:hRule="exact" w:val="19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lastRenderedPageBreak/>
              <w:t>51.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rsidP="00221049">
            <w:pPr>
              <w:autoSpaceDE w:val="0"/>
              <w:autoSpaceDN w:val="0"/>
              <w:spacing w:before="100" w:after="0" w:line="271" w:lineRule="auto"/>
              <w:ind w:left="72"/>
              <w:rPr>
                <w:lang w:val="ru-RU"/>
              </w:rPr>
            </w:pPr>
            <w:r w:rsidRPr="000F7A36">
              <w:rPr>
                <w:rFonts w:ascii="Times New Roman" w:eastAsia="Times New Roman" w:hAnsi="Times New Roman"/>
                <w:color w:val="000000"/>
                <w:sz w:val="24"/>
                <w:lang w:val="ru-RU"/>
              </w:rPr>
              <w:t xml:space="preserve">Юмористические рассказы отечественных писателей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XX</w:t>
            </w:r>
            <w:r w:rsidR="00221049">
              <w:rPr>
                <w:rFonts w:ascii="Times New Roman" w:eastAsia="Times New Roman" w:hAnsi="Times New Roman"/>
                <w:color w:val="000000"/>
                <w:sz w:val="24"/>
                <w:lang w:val="ru-RU"/>
              </w:rPr>
              <w:t xml:space="preserve"> веков. </w:t>
            </w:r>
            <w:r w:rsidRPr="00221049">
              <w:rPr>
                <w:rFonts w:ascii="Times New Roman" w:eastAsia="Times New Roman" w:hAnsi="Times New Roman"/>
                <w:color w:val="000000"/>
                <w:sz w:val="24"/>
                <w:lang w:val="ru-RU"/>
              </w:rPr>
              <w:t xml:space="preserve">А. П. Чехова: </w:t>
            </w:r>
            <w:r w:rsidRPr="00221049">
              <w:rPr>
                <w:lang w:val="ru-RU"/>
              </w:rPr>
              <w:br/>
            </w:r>
            <w:r w:rsidRPr="00221049">
              <w:rPr>
                <w:rFonts w:ascii="Times New Roman" w:eastAsia="Times New Roman" w:hAnsi="Times New Roman"/>
                <w:color w:val="000000"/>
                <w:sz w:val="24"/>
                <w:lang w:val="ru-RU"/>
              </w:rPr>
              <w:t xml:space="preserve">способы создания </w:t>
            </w:r>
            <w:r w:rsidRPr="00221049">
              <w:rPr>
                <w:lang w:val="ru-RU"/>
              </w:rPr>
              <w:br/>
            </w:r>
            <w:r w:rsidRPr="00221049">
              <w:rPr>
                <w:rFonts w:ascii="Times New Roman" w:eastAsia="Times New Roman" w:hAnsi="Times New Roman"/>
                <w:color w:val="000000"/>
                <w:sz w:val="24"/>
                <w:lang w:val="ru-RU"/>
              </w:rPr>
              <w:t>комического</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pPr>
              <w:autoSpaceDE w:val="0"/>
              <w:autoSpaceDN w:val="0"/>
              <w:spacing w:before="100" w:after="0" w:line="230" w:lineRule="auto"/>
              <w:ind w:left="74"/>
              <w:rPr>
                <w:lang w:val="ru-RU"/>
              </w:rPr>
            </w:pPr>
            <w:r w:rsidRPr="00221049">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pPr>
              <w:autoSpaceDE w:val="0"/>
              <w:autoSpaceDN w:val="0"/>
              <w:spacing w:before="100" w:after="0" w:line="262" w:lineRule="auto"/>
              <w:ind w:left="72" w:right="288"/>
              <w:rPr>
                <w:lang w:val="ru-RU"/>
              </w:rPr>
            </w:pPr>
            <w:r w:rsidRPr="00221049">
              <w:rPr>
                <w:rFonts w:ascii="Times New Roman" w:eastAsia="Times New Roman" w:hAnsi="Times New Roman"/>
                <w:color w:val="000000"/>
                <w:sz w:val="24"/>
                <w:lang w:val="ru-RU"/>
              </w:rPr>
              <w:t>Письменный контроль;</w:t>
            </w:r>
          </w:p>
        </w:tc>
      </w:tr>
    </w:tbl>
    <w:p w:rsidR="00822E15" w:rsidRPr="00221049" w:rsidRDefault="00822E15">
      <w:pPr>
        <w:autoSpaceDE w:val="0"/>
        <w:autoSpaceDN w:val="0"/>
        <w:spacing w:after="0" w:line="14" w:lineRule="exact"/>
        <w:rPr>
          <w:lang w:val="ru-RU"/>
        </w:rPr>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Tr="00221049">
        <w:trPr>
          <w:trHeight w:hRule="exact" w:val="185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pPr>
              <w:autoSpaceDE w:val="0"/>
              <w:autoSpaceDN w:val="0"/>
              <w:spacing w:before="98" w:after="0" w:line="230" w:lineRule="auto"/>
              <w:ind w:left="72"/>
              <w:rPr>
                <w:lang w:val="ru-RU"/>
              </w:rPr>
            </w:pPr>
            <w:r w:rsidRPr="00221049">
              <w:rPr>
                <w:rFonts w:ascii="Times New Roman" w:eastAsia="Times New Roman" w:hAnsi="Times New Roman"/>
                <w:color w:val="000000"/>
                <w:sz w:val="24"/>
                <w:lang w:val="ru-RU"/>
              </w:rPr>
              <w:t>52.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86" w:lineRule="auto"/>
              <w:ind w:left="72"/>
              <w:rPr>
                <w:lang w:val="ru-RU"/>
              </w:rPr>
            </w:pPr>
            <w:r w:rsidRPr="000F7A36">
              <w:rPr>
                <w:rFonts w:ascii="Times New Roman" w:eastAsia="Times New Roman" w:hAnsi="Times New Roman"/>
                <w:color w:val="000000"/>
                <w:sz w:val="24"/>
                <w:lang w:val="ru-RU"/>
              </w:rPr>
              <w:t xml:space="preserve">Юмористические рассказы отечественных писателей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XX</w:t>
            </w:r>
            <w:r w:rsidR="00221049">
              <w:rPr>
                <w:rFonts w:ascii="Times New Roman" w:eastAsia="Times New Roman" w:hAnsi="Times New Roman"/>
                <w:color w:val="000000"/>
                <w:sz w:val="24"/>
                <w:lang w:val="ru-RU"/>
              </w:rPr>
              <w:t xml:space="preserve"> веков. </w:t>
            </w:r>
            <w:r w:rsidRPr="000F7A36">
              <w:rPr>
                <w:rFonts w:ascii="Times New Roman" w:eastAsia="Times New Roman" w:hAnsi="Times New Roman"/>
                <w:color w:val="000000"/>
                <w:sz w:val="24"/>
                <w:lang w:val="ru-RU"/>
              </w:rPr>
              <w:t xml:space="preserve"> М. М.</w:t>
            </w:r>
          </w:p>
          <w:p w:rsidR="00822E15" w:rsidRPr="00CE2A2A" w:rsidRDefault="00E65FC3">
            <w:pPr>
              <w:autoSpaceDE w:val="0"/>
              <w:autoSpaceDN w:val="0"/>
              <w:spacing w:before="70" w:after="0" w:line="262" w:lineRule="auto"/>
              <w:ind w:left="72" w:right="1008"/>
              <w:rPr>
                <w:lang w:val="ru-RU"/>
              </w:rPr>
            </w:pPr>
            <w:r w:rsidRPr="000F7A36">
              <w:rPr>
                <w:rFonts w:ascii="Times New Roman" w:eastAsia="Times New Roman" w:hAnsi="Times New Roman"/>
                <w:color w:val="000000"/>
                <w:sz w:val="24"/>
                <w:lang w:val="ru-RU"/>
              </w:rPr>
              <w:t xml:space="preserve">Зощенко. </w:t>
            </w:r>
            <w:r w:rsidRPr="00CE2A2A">
              <w:rPr>
                <w:rFonts w:ascii="Times New Roman" w:eastAsia="Times New Roman" w:hAnsi="Times New Roman"/>
                <w:color w:val="000000"/>
                <w:sz w:val="24"/>
                <w:lang w:val="ru-RU"/>
              </w:rPr>
              <w:t>«Лёля и Минька»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F2384D" w:rsidTr="00221049">
        <w:trPr>
          <w:trHeight w:hRule="exact" w:val="155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53.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rsidP="00221049">
            <w:pPr>
              <w:autoSpaceDE w:val="0"/>
              <w:autoSpaceDN w:val="0"/>
              <w:spacing w:before="98" w:after="0" w:line="286" w:lineRule="auto"/>
              <w:ind w:left="72"/>
              <w:rPr>
                <w:lang w:val="ru-RU"/>
              </w:rPr>
            </w:pPr>
            <w:r w:rsidRPr="000F7A36">
              <w:rPr>
                <w:rFonts w:ascii="Times New Roman" w:eastAsia="Times New Roman" w:hAnsi="Times New Roman"/>
                <w:color w:val="000000"/>
                <w:sz w:val="24"/>
                <w:lang w:val="ru-RU"/>
              </w:rPr>
              <w:t xml:space="preserve">Юмористические рассказы отечественных писателей </w:t>
            </w:r>
            <w:r>
              <w:rPr>
                <w:rFonts w:ascii="Times New Roman" w:eastAsia="Times New Roman" w:hAnsi="Times New Roman"/>
                <w:color w:val="000000"/>
                <w:sz w:val="24"/>
              </w:rPr>
              <w:t>XIX</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XX</w:t>
            </w:r>
            <w:r w:rsidRPr="000F7A36">
              <w:rPr>
                <w:rFonts w:ascii="Times New Roman" w:eastAsia="Times New Roman" w:hAnsi="Times New Roman"/>
                <w:color w:val="000000"/>
                <w:sz w:val="24"/>
                <w:lang w:val="ru-RU"/>
              </w:rPr>
              <w:t xml:space="preserve"> веков. </w:t>
            </w:r>
            <w:r w:rsidR="00221049">
              <w:rPr>
                <w:rFonts w:ascii="Times New Roman" w:eastAsia="Times New Roman" w:hAnsi="Times New Roman"/>
                <w:color w:val="000000"/>
                <w:sz w:val="24"/>
                <w:lang w:val="ru-RU"/>
              </w:rPr>
              <w:t xml:space="preserve">М. М. </w:t>
            </w:r>
            <w:r w:rsidRPr="000F7A36">
              <w:rPr>
                <w:rFonts w:ascii="Times New Roman" w:eastAsia="Times New Roman" w:hAnsi="Times New Roman"/>
                <w:color w:val="000000"/>
                <w:sz w:val="24"/>
                <w:lang w:val="ru-RU"/>
              </w:rPr>
              <w:t xml:space="preserve">Зощенко. </w:t>
            </w:r>
            <w:r w:rsidRPr="00221049">
              <w:rPr>
                <w:rFonts w:ascii="Times New Roman" w:eastAsia="Times New Roman" w:hAnsi="Times New Roman"/>
                <w:color w:val="000000"/>
                <w:sz w:val="24"/>
                <w:lang w:val="ru-RU"/>
              </w:rPr>
              <w:t>«Галоша»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pPr>
              <w:autoSpaceDE w:val="0"/>
              <w:autoSpaceDN w:val="0"/>
              <w:spacing w:before="98" w:after="0" w:line="230" w:lineRule="auto"/>
              <w:ind w:left="74"/>
              <w:rPr>
                <w:lang w:val="ru-RU"/>
              </w:rPr>
            </w:pPr>
            <w:r w:rsidRPr="00221049">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r w:rsidR="00822E15" w:rsidTr="00AA5BE0">
        <w:trPr>
          <w:trHeight w:hRule="exact" w:val="21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221049" w:rsidRDefault="00E65FC3">
            <w:pPr>
              <w:autoSpaceDE w:val="0"/>
              <w:autoSpaceDN w:val="0"/>
              <w:spacing w:before="98" w:after="0" w:line="230" w:lineRule="auto"/>
              <w:ind w:left="72"/>
              <w:rPr>
                <w:lang w:val="ru-RU"/>
              </w:rPr>
            </w:pPr>
            <w:r w:rsidRPr="00221049">
              <w:rPr>
                <w:rFonts w:ascii="Times New Roman" w:eastAsia="Times New Roman" w:hAnsi="Times New Roman"/>
                <w:color w:val="000000"/>
                <w:sz w:val="24"/>
                <w:lang w:val="ru-RU"/>
              </w:rPr>
              <w:t>54.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CE2A2A" w:rsidRDefault="00E65FC3" w:rsidP="00CE2A2A">
            <w:pPr>
              <w:autoSpaceDE w:val="0"/>
              <w:autoSpaceDN w:val="0"/>
              <w:spacing w:before="98" w:after="0"/>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 xml:space="preserve">отечественной литературы о природе и животных </w:t>
            </w:r>
          </w:p>
          <w:p w:rsidR="00822E15" w:rsidRPr="000F7A36" w:rsidRDefault="00E65FC3" w:rsidP="00CE2A2A">
            <w:pPr>
              <w:autoSpaceDE w:val="0"/>
              <w:autoSpaceDN w:val="0"/>
              <w:spacing w:before="98" w:after="0"/>
              <w:ind w:left="72"/>
              <w:rPr>
                <w:lang w:val="ru-RU"/>
              </w:rPr>
            </w:pPr>
            <w:r w:rsidRPr="000F7A36">
              <w:rPr>
                <w:rFonts w:ascii="Times New Roman" w:eastAsia="Times New Roman" w:hAnsi="Times New Roman"/>
                <w:color w:val="000000"/>
                <w:sz w:val="24"/>
                <w:lang w:val="ru-RU"/>
              </w:rPr>
              <w:t>К. Г.</w:t>
            </w:r>
            <w:r w:rsidR="00221049">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Паустовский. «Тёплый </w:t>
            </w:r>
            <w:r w:rsidRPr="000F7A36">
              <w:rPr>
                <w:lang w:val="ru-RU"/>
              </w:rPr>
              <w:br/>
            </w:r>
            <w:r w:rsidRPr="000F7A36">
              <w:rPr>
                <w:rFonts w:ascii="Times New Roman" w:eastAsia="Times New Roman" w:hAnsi="Times New Roman"/>
                <w:color w:val="000000"/>
                <w:sz w:val="24"/>
                <w:lang w:val="ru-RU"/>
              </w:rPr>
              <w:t>хлеб»: герои и их поступки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Tr="00CE2A2A">
        <w:trPr>
          <w:trHeight w:hRule="exact" w:val="22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55.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221049">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 xml:space="preserve">отечественной литературы о природе и животных </w:t>
            </w:r>
          </w:p>
          <w:p w:rsidR="00822E15" w:rsidRPr="000F7A36" w:rsidRDefault="00E65FC3">
            <w:pPr>
              <w:autoSpaceDE w:val="0"/>
              <w:autoSpaceDN w:val="0"/>
              <w:spacing w:before="72" w:after="0" w:line="230" w:lineRule="auto"/>
              <w:ind w:left="72"/>
              <w:rPr>
                <w:lang w:val="ru-RU"/>
              </w:rPr>
            </w:pPr>
            <w:r w:rsidRPr="000F7A36">
              <w:rPr>
                <w:rFonts w:ascii="Times New Roman" w:eastAsia="Times New Roman" w:hAnsi="Times New Roman"/>
                <w:color w:val="000000"/>
                <w:sz w:val="24"/>
                <w:lang w:val="ru-RU"/>
              </w:rPr>
              <w:t>К. Г. Паустовский.</w:t>
            </w:r>
          </w:p>
          <w:p w:rsidR="00822E15" w:rsidRPr="000F7A36" w:rsidRDefault="00E65FC3">
            <w:pPr>
              <w:autoSpaceDE w:val="0"/>
              <w:autoSpaceDN w:val="0"/>
              <w:spacing w:before="72" w:after="0" w:line="262" w:lineRule="auto"/>
              <w:ind w:left="72" w:right="576"/>
              <w:rPr>
                <w:lang w:val="ru-RU"/>
              </w:rPr>
            </w:pPr>
            <w:r w:rsidRPr="000F7A36">
              <w:rPr>
                <w:rFonts w:ascii="Times New Roman" w:eastAsia="Times New Roman" w:hAnsi="Times New Roman"/>
                <w:color w:val="000000"/>
                <w:sz w:val="24"/>
                <w:lang w:val="ru-RU"/>
              </w:rPr>
              <w:t>«Тёплый хлеб»: язык сказки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CE2A2A">
        <w:trPr>
          <w:trHeight w:hRule="exact" w:val="18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56.</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CE2A2A" w:rsidRDefault="00E65FC3" w:rsidP="00221049">
            <w:pPr>
              <w:autoSpaceDE w:val="0"/>
              <w:autoSpaceDN w:val="0"/>
              <w:spacing w:before="98" w:after="0"/>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 xml:space="preserve">отечественной литературы о природе и животных  </w:t>
            </w:r>
            <w:r w:rsidR="00221049">
              <w:rPr>
                <w:rFonts w:ascii="Times New Roman" w:eastAsia="Times New Roman" w:hAnsi="Times New Roman"/>
                <w:color w:val="000000"/>
                <w:sz w:val="24"/>
                <w:lang w:val="ru-RU"/>
              </w:rPr>
              <w:t xml:space="preserve"> </w:t>
            </w:r>
          </w:p>
          <w:p w:rsidR="00822E15" w:rsidRPr="00CE2A2A" w:rsidRDefault="00E65FC3" w:rsidP="00CE2A2A">
            <w:pPr>
              <w:autoSpaceDE w:val="0"/>
              <w:autoSpaceDN w:val="0"/>
              <w:spacing w:before="98" w:after="0"/>
              <w:ind w:left="72"/>
              <w:rPr>
                <w:lang w:val="ru-RU"/>
              </w:rPr>
            </w:pPr>
            <w:r w:rsidRPr="000F7A36">
              <w:rPr>
                <w:rFonts w:ascii="Times New Roman" w:eastAsia="Times New Roman" w:hAnsi="Times New Roman"/>
                <w:color w:val="000000"/>
                <w:sz w:val="24"/>
                <w:lang w:val="ru-RU"/>
              </w:rPr>
              <w:t>К. Г.</w:t>
            </w:r>
            <w:r w:rsidR="00CE2A2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Паустовский. </w:t>
            </w:r>
            <w:r w:rsidRPr="00CE2A2A">
              <w:rPr>
                <w:rFonts w:ascii="Times New Roman" w:eastAsia="Times New Roman" w:hAnsi="Times New Roman"/>
                <w:color w:val="000000"/>
                <w:sz w:val="24"/>
                <w:lang w:val="ru-RU"/>
              </w:rPr>
              <w:t>«Заячьи лапы»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F2384D" w:rsidTr="008358D9">
        <w:trPr>
          <w:trHeight w:hRule="exact" w:val="227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57.</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221049">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 xml:space="preserve">отечественной литературы о природе и животных </w:t>
            </w:r>
          </w:p>
          <w:p w:rsidR="00822E15" w:rsidRPr="000F7A36" w:rsidRDefault="00E65FC3">
            <w:pPr>
              <w:autoSpaceDE w:val="0"/>
              <w:autoSpaceDN w:val="0"/>
              <w:spacing w:before="70" w:after="0" w:line="262" w:lineRule="auto"/>
              <w:ind w:left="72" w:right="288"/>
              <w:rPr>
                <w:lang w:val="ru-RU"/>
              </w:rPr>
            </w:pPr>
            <w:r w:rsidRPr="000F7A36">
              <w:rPr>
                <w:rFonts w:ascii="Times New Roman" w:eastAsia="Times New Roman" w:hAnsi="Times New Roman"/>
                <w:color w:val="000000"/>
                <w:sz w:val="24"/>
                <w:lang w:val="ru-RU"/>
              </w:rPr>
              <w:t>Нравственные проблемы рассказов К. Г.</w:t>
            </w:r>
          </w:p>
          <w:p w:rsidR="00822E15" w:rsidRDefault="00E65FC3">
            <w:pPr>
              <w:autoSpaceDE w:val="0"/>
              <w:autoSpaceDN w:val="0"/>
              <w:spacing w:before="70" w:after="0" w:line="230" w:lineRule="auto"/>
              <w:ind w:left="72"/>
            </w:pPr>
            <w:proofErr w:type="spellStart"/>
            <w:r>
              <w:rPr>
                <w:rFonts w:ascii="Times New Roman" w:eastAsia="Times New Roman" w:hAnsi="Times New Roman"/>
                <w:color w:val="000000"/>
                <w:sz w:val="24"/>
              </w:rPr>
              <w:t>Паустовского</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r w:rsidR="00822E15">
        <w:trPr>
          <w:trHeight w:hRule="exact" w:val="21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58.</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70" w:after="0"/>
              <w:ind w:left="72" w:right="576"/>
              <w:rPr>
                <w:lang w:val="ru-RU"/>
              </w:rPr>
            </w:pPr>
            <w:r w:rsidRPr="000F7A36">
              <w:rPr>
                <w:rFonts w:ascii="Times New Roman" w:eastAsia="Times New Roman" w:hAnsi="Times New Roman"/>
                <w:color w:val="000000"/>
                <w:sz w:val="24"/>
                <w:lang w:val="ru-RU"/>
              </w:rPr>
              <w:t>А. П. Платонов. «Никита»: человек и природа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p w:rsidR="00822E15" w:rsidRDefault="00822E15">
      <w:pPr>
        <w:sectPr w:rsidR="00822E15">
          <w:pgSz w:w="11900" w:h="16840"/>
          <w:pgMar w:top="284" w:right="650" w:bottom="422" w:left="666" w:header="720" w:footer="720" w:gutter="0"/>
          <w:cols w:space="720" w:equalWidth="0">
            <w:col w:w="10584" w:space="0"/>
          </w:cols>
          <w:docGrid w:linePitch="360"/>
        </w:sectPr>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RPr="008358D9" w:rsidTr="008358D9">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59.</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8358D9" w:rsidP="008358D9">
            <w:pPr>
              <w:autoSpaceDE w:val="0"/>
              <w:autoSpaceDN w:val="0"/>
              <w:spacing w:before="98" w:after="0" w:line="262" w:lineRule="auto"/>
              <w:ind w:left="72" w:right="144"/>
              <w:rPr>
                <w:lang w:val="ru-RU"/>
              </w:rPr>
            </w:pPr>
            <w:r>
              <w:rPr>
                <w:rFonts w:ascii="Times New Roman" w:eastAsia="Times New Roman" w:hAnsi="Times New Roman"/>
                <w:color w:val="000000"/>
                <w:sz w:val="24"/>
                <w:lang w:val="ru-RU"/>
              </w:rPr>
              <w:t xml:space="preserve">А. П. </w:t>
            </w:r>
            <w:r w:rsidR="00E65FC3" w:rsidRPr="000F7A36">
              <w:rPr>
                <w:rFonts w:ascii="Times New Roman" w:eastAsia="Times New Roman" w:hAnsi="Times New Roman"/>
                <w:color w:val="000000"/>
                <w:sz w:val="24"/>
                <w:lang w:val="ru-RU"/>
              </w:rPr>
              <w:t>Платонов. «Никита»: быль и фантастика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E65FC3">
            <w:pPr>
              <w:autoSpaceDE w:val="0"/>
              <w:autoSpaceDN w:val="0"/>
              <w:spacing w:before="98" w:after="0" w:line="230" w:lineRule="auto"/>
              <w:ind w:left="74"/>
              <w:rPr>
                <w:lang w:val="ru-RU"/>
              </w:rPr>
            </w:pPr>
            <w:r w:rsidRPr="008358D9">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E65FC3">
            <w:pPr>
              <w:autoSpaceDE w:val="0"/>
              <w:autoSpaceDN w:val="0"/>
              <w:spacing w:before="98" w:after="0" w:line="230" w:lineRule="auto"/>
              <w:ind w:left="72"/>
              <w:rPr>
                <w:lang w:val="ru-RU"/>
              </w:rPr>
            </w:pPr>
            <w:r w:rsidRPr="008358D9">
              <w:rPr>
                <w:rFonts w:ascii="Times New Roman" w:eastAsia="Times New Roman" w:hAnsi="Times New Roman"/>
                <w:color w:val="000000"/>
                <w:sz w:val="24"/>
                <w:lang w:val="ru-RU"/>
              </w:rPr>
              <w:t>Устный опрос;</w:t>
            </w:r>
          </w:p>
        </w:tc>
      </w:tr>
      <w:tr w:rsidR="00822E15" w:rsidRPr="008358D9">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E65FC3">
            <w:pPr>
              <w:autoSpaceDE w:val="0"/>
              <w:autoSpaceDN w:val="0"/>
              <w:spacing w:before="98" w:after="0" w:line="230" w:lineRule="auto"/>
              <w:ind w:left="72"/>
              <w:rPr>
                <w:lang w:val="ru-RU"/>
              </w:rPr>
            </w:pPr>
            <w:r w:rsidRPr="008358D9">
              <w:rPr>
                <w:rFonts w:ascii="Times New Roman" w:eastAsia="Times New Roman" w:hAnsi="Times New Roman"/>
                <w:color w:val="000000"/>
                <w:sz w:val="24"/>
                <w:lang w:val="ru-RU"/>
              </w:rPr>
              <w:t>60.</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E65FC3">
            <w:pPr>
              <w:autoSpaceDE w:val="0"/>
              <w:autoSpaceDN w:val="0"/>
              <w:spacing w:before="98" w:after="0" w:line="230" w:lineRule="auto"/>
              <w:ind w:left="72"/>
              <w:rPr>
                <w:lang w:val="ru-RU"/>
              </w:rPr>
            </w:pPr>
            <w:r w:rsidRPr="008358D9">
              <w:rPr>
                <w:rFonts w:ascii="Times New Roman" w:eastAsia="Times New Roman" w:hAnsi="Times New Roman"/>
                <w:color w:val="000000"/>
                <w:sz w:val="24"/>
                <w:lang w:val="ru-RU"/>
              </w:rPr>
              <w:t>Развитие речи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E65FC3">
            <w:pPr>
              <w:autoSpaceDE w:val="0"/>
              <w:autoSpaceDN w:val="0"/>
              <w:spacing w:before="98" w:after="0" w:line="230" w:lineRule="auto"/>
              <w:ind w:left="74"/>
              <w:rPr>
                <w:lang w:val="ru-RU"/>
              </w:rPr>
            </w:pPr>
            <w:r w:rsidRPr="008358D9">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E65FC3">
            <w:pPr>
              <w:autoSpaceDE w:val="0"/>
              <w:autoSpaceDN w:val="0"/>
              <w:spacing w:before="98" w:after="0" w:line="262" w:lineRule="auto"/>
              <w:ind w:left="72" w:right="288"/>
              <w:rPr>
                <w:lang w:val="ru-RU"/>
              </w:rPr>
            </w:pPr>
            <w:r w:rsidRPr="008358D9">
              <w:rPr>
                <w:rFonts w:ascii="Times New Roman" w:eastAsia="Times New Roman" w:hAnsi="Times New Roman"/>
                <w:color w:val="000000"/>
                <w:sz w:val="24"/>
                <w:lang w:val="ru-RU"/>
              </w:rPr>
              <w:t>Письменный контроль;</w:t>
            </w:r>
          </w:p>
        </w:tc>
      </w:tr>
      <w:tr w:rsidR="00822E15" w:rsidRPr="00F2384D">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8358D9" w:rsidRDefault="00E65FC3">
            <w:pPr>
              <w:autoSpaceDE w:val="0"/>
              <w:autoSpaceDN w:val="0"/>
              <w:spacing w:before="98" w:after="0" w:line="230" w:lineRule="auto"/>
              <w:ind w:left="72"/>
              <w:rPr>
                <w:lang w:val="ru-RU"/>
              </w:rPr>
            </w:pPr>
            <w:r w:rsidRPr="008358D9">
              <w:rPr>
                <w:rFonts w:ascii="Times New Roman" w:eastAsia="Times New Roman" w:hAnsi="Times New Roman"/>
                <w:color w:val="000000"/>
                <w:sz w:val="24"/>
                <w:lang w:val="ru-RU"/>
              </w:rPr>
              <w:t>61.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30" w:lineRule="auto"/>
              <w:ind w:left="72"/>
              <w:rPr>
                <w:lang w:val="ru-RU"/>
              </w:rPr>
            </w:pPr>
            <w:r w:rsidRPr="000F7A36">
              <w:rPr>
                <w:rFonts w:ascii="Times New Roman" w:eastAsia="Times New Roman" w:hAnsi="Times New Roman"/>
                <w:color w:val="000000"/>
                <w:sz w:val="24"/>
                <w:lang w:val="ru-RU"/>
              </w:rPr>
              <w:t>В. П. Астафьев.</w:t>
            </w:r>
          </w:p>
          <w:p w:rsidR="00822E15" w:rsidRPr="000F7A36" w:rsidRDefault="00E65FC3">
            <w:pPr>
              <w:autoSpaceDE w:val="0"/>
              <w:autoSpaceDN w:val="0"/>
              <w:spacing w:before="72" w:after="0" w:line="271" w:lineRule="auto"/>
              <w:ind w:left="72" w:right="720"/>
              <w:rPr>
                <w:lang w:val="ru-RU"/>
              </w:rPr>
            </w:pPr>
            <w:r w:rsidRPr="000F7A36">
              <w:rPr>
                <w:rFonts w:ascii="Times New Roman" w:eastAsia="Times New Roman" w:hAnsi="Times New Roman"/>
                <w:color w:val="000000"/>
                <w:sz w:val="24"/>
                <w:lang w:val="ru-RU"/>
              </w:rPr>
              <w:t>«</w:t>
            </w:r>
            <w:proofErr w:type="spellStart"/>
            <w:r w:rsidRPr="000F7A36">
              <w:rPr>
                <w:rFonts w:ascii="Times New Roman" w:eastAsia="Times New Roman" w:hAnsi="Times New Roman"/>
                <w:color w:val="000000"/>
                <w:sz w:val="24"/>
                <w:lang w:val="ru-RU"/>
              </w:rPr>
              <w:t>Васюткино</w:t>
            </w:r>
            <w:proofErr w:type="spellEnd"/>
            <w:r w:rsidRPr="000F7A36">
              <w:rPr>
                <w:rFonts w:ascii="Times New Roman" w:eastAsia="Times New Roman" w:hAnsi="Times New Roman"/>
                <w:color w:val="000000"/>
                <w:sz w:val="24"/>
                <w:lang w:val="ru-RU"/>
              </w:rPr>
              <w:t xml:space="preserve"> озеро»: автобиографичность рассказа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8" w:lineRule="auto"/>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r w:rsidR="00822E1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62.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30" w:lineRule="auto"/>
              <w:ind w:left="72"/>
              <w:rPr>
                <w:lang w:val="ru-RU"/>
              </w:rPr>
            </w:pPr>
            <w:r w:rsidRPr="000F7A36">
              <w:rPr>
                <w:rFonts w:ascii="Times New Roman" w:eastAsia="Times New Roman" w:hAnsi="Times New Roman"/>
                <w:color w:val="000000"/>
                <w:sz w:val="24"/>
                <w:lang w:val="ru-RU"/>
              </w:rPr>
              <w:t>В. П. Астафьев.</w:t>
            </w:r>
          </w:p>
          <w:p w:rsidR="00822E15" w:rsidRPr="000F7A36" w:rsidRDefault="00E65FC3">
            <w:pPr>
              <w:autoSpaceDE w:val="0"/>
              <w:autoSpaceDN w:val="0"/>
              <w:spacing w:before="70" w:after="0" w:line="271" w:lineRule="auto"/>
              <w:ind w:left="72" w:right="144"/>
              <w:rPr>
                <w:lang w:val="ru-RU"/>
              </w:rPr>
            </w:pPr>
            <w:r w:rsidRPr="000F7A36">
              <w:rPr>
                <w:rFonts w:ascii="Times New Roman" w:eastAsia="Times New Roman" w:hAnsi="Times New Roman"/>
                <w:color w:val="000000"/>
                <w:sz w:val="24"/>
                <w:lang w:val="ru-RU"/>
              </w:rPr>
              <w:t>«</w:t>
            </w:r>
            <w:proofErr w:type="spellStart"/>
            <w:r w:rsidRPr="000F7A36">
              <w:rPr>
                <w:rFonts w:ascii="Times New Roman" w:eastAsia="Times New Roman" w:hAnsi="Times New Roman"/>
                <w:color w:val="000000"/>
                <w:sz w:val="24"/>
                <w:lang w:val="ru-RU"/>
              </w:rPr>
              <w:t>Васюткино</w:t>
            </w:r>
            <w:proofErr w:type="spellEnd"/>
            <w:r w:rsidRPr="000F7A36">
              <w:rPr>
                <w:rFonts w:ascii="Times New Roman" w:eastAsia="Times New Roman" w:hAnsi="Times New Roman"/>
                <w:color w:val="000000"/>
                <w:sz w:val="24"/>
                <w:lang w:val="ru-RU"/>
              </w:rPr>
              <w:t xml:space="preserve"> озеро»: юный герой в экстремальной </w:t>
            </w:r>
            <w:r w:rsidRPr="000F7A36">
              <w:rPr>
                <w:lang w:val="ru-RU"/>
              </w:rPr>
              <w:br/>
            </w:r>
            <w:r w:rsidRPr="000F7A36">
              <w:rPr>
                <w:rFonts w:ascii="Times New Roman" w:eastAsia="Times New Roman" w:hAnsi="Times New Roman"/>
                <w:color w:val="000000"/>
                <w:sz w:val="24"/>
                <w:lang w:val="ru-RU"/>
              </w:rPr>
              <w:t>ситуации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63.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Развитие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речи</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rsidTr="00CE2A2A">
        <w:trPr>
          <w:trHeight w:hRule="exact" w:val="21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64.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8D9" w:rsidRPr="000F7A36" w:rsidRDefault="00E65FC3" w:rsidP="008358D9">
            <w:pPr>
              <w:autoSpaceDE w:val="0"/>
              <w:autoSpaceDN w:val="0"/>
              <w:spacing w:before="98" w:after="0" w:line="281" w:lineRule="auto"/>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отечественной про</w:t>
            </w:r>
            <w:r w:rsidR="00CE2A2A">
              <w:rPr>
                <w:rFonts w:ascii="Times New Roman" w:eastAsia="Times New Roman" w:hAnsi="Times New Roman"/>
                <w:color w:val="000000"/>
                <w:sz w:val="24"/>
                <w:lang w:val="ru-RU"/>
              </w:rPr>
              <w:t>зы на тему «Человек на вой</w:t>
            </w:r>
            <w:r w:rsidR="008358D9">
              <w:rPr>
                <w:rFonts w:ascii="Times New Roman" w:eastAsia="Times New Roman" w:hAnsi="Times New Roman"/>
                <w:color w:val="000000"/>
                <w:sz w:val="24"/>
                <w:lang w:val="ru-RU"/>
              </w:rPr>
              <w:t>не»</w:t>
            </w:r>
            <w:r w:rsidRPr="000F7A36">
              <w:rPr>
                <w:rFonts w:ascii="Times New Roman" w:eastAsia="Times New Roman" w:hAnsi="Times New Roman"/>
                <w:color w:val="000000"/>
                <w:sz w:val="24"/>
                <w:lang w:val="ru-RU"/>
              </w:rPr>
              <w:t xml:space="preserve"> </w:t>
            </w:r>
          </w:p>
          <w:p w:rsidR="00822E15" w:rsidRPr="008358D9" w:rsidRDefault="00E65FC3">
            <w:pPr>
              <w:autoSpaceDE w:val="0"/>
              <w:autoSpaceDN w:val="0"/>
              <w:spacing w:before="70" w:after="0" w:line="281" w:lineRule="auto"/>
              <w:ind w:left="72" w:right="144"/>
              <w:rPr>
                <w:lang w:val="ru-RU"/>
              </w:rPr>
            </w:pPr>
            <w:r w:rsidRPr="000F7A36">
              <w:rPr>
                <w:rFonts w:ascii="Times New Roman" w:eastAsia="Times New Roman" w:hAnsi="Times New Roman"/>
                <w:color w:val="000000"/>
                <w:sz w:val="24"/>
                <w:lang w:val="ru-RU"/>
              </w:rPr>
              <w:t xml:space="preserve">В. П. Катаев. </w:t>
            </w:r>
            <w:r w:rsidRPr="008358D9">
              <w:rPr>
                <w:rFonts w:ascii="Times New Roman" w:eastAsia="Times New Roman" w:hAnsi="Times New Roman"/>
                <w:color w:val="000000"/>
                <w:sz w:val="24"/>
                <w:lang w:val="ru-RU"/>
              </w:rPr>
              <w:t xml:space="preserve">«Сын полка». Проблема </w:t>
            </w:r>
            <w:r w:rsidRPr="008358D9">
              <w:rPr>
                <w:lang w:val="ru-RU"/>
              </w:rPr>
              <w:br/>
            </w:r>
            <w:r w:rsidRPr="008358D9">
              <w:rPr>
                <w:rFonts w:ascii="Times New Roman" w:eastAsia="Times New Roman" w:hAnsi="Times New Roman"/>
                <w:color w:val="000000"/>
                <w:sz w:val="24"/>
                <w:lang w:val="ru-RU"/>
              </w:rPr>
              <w:t>героизма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CE2A2A">
        <w:trPr>
          <w:trHeight w:hRule="exact" w:val="25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65.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8D9" w:rsidRPr="000F7A36" w:rsidRDefault="00E65FC3" w:rsidP="008358D9">
            <w:pPr>
              <w:autoSpaceDE w:val="0"/>
              <w:autoSpaceDN w:val="0"/>
              <w:spacing w:before="100" w:after="0" w:line="281" w:lineRule="auto"/>
              <w:ind w:left="7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отечественной п</w:t>
            </w:r>
            <w:r w:rsidR="008358D9">
              <w:rPr>
                <w:rFonts w:ascii="Times New Roman" w:eastAsia="Times New Roman" w:hAnsi="Times New Roman"/>
                <w:color w:val="000000"/>
                <w:sz w:val="24"/>
                <w:lang w:val="ru-RU"/>
              </w:rPr>
              <w:t>розы на тему «Человек на войне»</w:t>
            </w:r>
          </w:p>
          <w:p w:rsidR="00822E15" w:rsidRPr="008358D9" w:rsidRDefault="00E65FC3">
            <w:pPr>
              <w:autoSpaceDE w:val="0"/>
              <w:autoSpaceDN w:val="0"/>
              <w:spacing w:before="70" w:after="0" w:line="283" w:lineRule="auto"/>
              <w:ind w:left="72" w:right="144"/>
              <w:rPr>
                <w:lang w:val="ru-RU"/>
              </w:rPr>
            </w:pPr>
            <w:r w:rsidRPr="000F7A36">
              <w:rPr>
                <w:rFonts w:ascii="Times New Roman" w:eastAsia="Times New Roman" w:hAnsi="Times New Roman"/>
                <w:color w:val="000000"/>
                <w:sz w:val="24"/>
                <w:lang w:val="ru-RU"/>
              </w:rPr>
              <w:t xml:space="preserve"> В. П. Катаев. </w:t>
            </w:r>
            <w:r w:rsidRPr="008358D9">
              <w:rPr>
                <w:rFonts w:ascii="Times New Roman" w:eastAsia="Times New Roman" w:hAnsi="Times New Roman"/>
                <w:color w:val="000000"/>
                <w:sz w:val="24"/>
                <w:lang w:val="ru-RU"/>
              </w:rPr>
              <w:t xml:space="preserve">«Сын полка»: дети и взрослые в условиях военного </w:t>
            </w:r>
            <w:r w:rsidRPr="008358D9">
              <w:rPr>
                <w:lang w:val="ru-RU"/>
              </w:rPr>
              <w:br/>
            </w:r>
            <w:r w:rsidRPr="008358D9">
              <w:rPr>
                <w:rFonts w:ascii="Times New Roman" w:eastAsia="Times New Roman" w:hAnsi="Times New Roman"/>
                <w:color w:val="000000"/>
                <w:sz w:val="24"/>
                <w:lang w:val="ru-RU"/>
              </w:rPr>
              <w:t>времени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66.</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62" w:lineRule="auto"/>
              <w:ind w:left="72" w:right="864"/>
              <w:rPr>
                <w:lang w:val="ru-RU"/>
              </w:rPr>
            </w:pPr>
            <w:r w:rsidRPr="000F7A36">
              <w:rPr>
                <w:rFonts w:ascii="Times New Roman" w:eastAsia="Times New Roman" w:hAnsi="Times New Roman"/>
                <w:color w:val="000000"/>
                <w:sz w:val="24"/>
                <w:lang w:val="ru-RU"/>
              </w:rPr>
              <w:t xml:space="preserve">В. П. Катаев. «Сын полка».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67.</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71" w:lineRule="auto"/>
              <w:ind w:left="72" w:right="144"/>
              <w:rPr>
                <w:lang w:val="ru-RU"/>
              </w:rPr>
            </w:pPr>
            <w:r w:rsidRPr="000F7A36">
              <w:rPr>
                <w:rFonts w:ascii="Times New Roman" w:eastAsia="Times New Roman" w:hAnsi="Times New Roman"/>
                <w:color w:val="000000"/>
                <w:sz w:val="24"/>
                <w:lang w:val="ru-RU"/>
              </w:rPr>
              <w:t xml:space="preserve">Война и дети в </w:t>
            </w:r>
            <w:r w:rsidRPr="000F7A36">
              <w:rPr>
                <w:lang w:val="ru-RU"/>
              </w:rPr>
              <w:br/>
            </w:r>
            <w:r w:rsidRPr="000F7A36">
              <w:rPr>
                <w:rFonts w:ascii="Times New Roman" w:eastAsia="Times New Roman" w:hAnsi="Times New Roman"/>
                <w:color w:val="000000"/>
                <w:sz w:val="24"/>
                <w:lang w:val="ru-RU"/>
              </w:rPr>
              <w:t>произведениях о Великой Отечественной войне.</w:t>
            </w:r>
          </w:p>
          <w:p w:rsidR="00822E15" w:rsidRDefault="00E65FC3">
            <w:pPr>
              <w:autoSpaceDE w:val="0"/>
              <w:autoSpaceDN w:val="0"/>
              <w:spacing w:before="70" w:after="0" w:line="230" w:lineRule="auto"/>
              <w:ind w:left="72"/>
            </w:pPr>
            <w:proofErr w:type="spellStart"/>
            <w:r>
              <w:rPr>
                <w:rFonts w:ascii="Times New Roman" w:eastAsia="Times New Roman" w:hAnsi="Times New Roman"/>
                <w:color w:val="000000"/>
                <w:sz w:val="24"/>
              </w:rPr>
              <w:t>Внеклассное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чтение</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RPr="00F2384D" w:rsidTr="00E55168">
        <w:trPr>
          <w:trHeight w:hRule="exact" w:val="250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lastRenderedPageBreak/>
              <w:t>68.</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8D9" w:rsidRPr="000F7A36" w:rsidRDefault="00E65FC3" w:rsidP="008358D9">
            <w:pPr>
              <w:autoSpaceDE w:val="0"/>
              <w:autoSpaceDN w:val="0"/>
              <w:spacing w:before="98" w:after="0" w:line="283" w:lineRule="auto"/>
              <w:ind w:left="72" w:right="144"/>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 xml:space="preserve">отечественных писателей </w:t>
            </w:r>
            <w:r>
              <w:rPr>
                <w:rFonts w:ascii="Times New Roman" w:eastAsia="Times New Roman" w:hAnsi="Times New Roman"/>
                <w:color w:val="000000"/>
                <w:sz w:val="24"/>
              </w:rPr>
              <w:t>XX</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XXI</w:t>
            </w:r>
            <w:r w:rsidRPr="000F7A36">
              <w:rPr>
                <w:rFonts w:ascii="Times New Roman" w:eastAsia="Times New Roman" w:hAnsi="Times New Roman"/>
                <w:color w:val="000000"/>
                <w:sz w:val="24"/>
                <w:lang w:val="ru-RU"/>
              </w:rPr>
              <w:t xml:space="preserve"> веков на тему детства </w:t>
            </w:r>
          </w:p>
          <w:p w:rsidR="00822E15" w:rsidRPr="000F7A36" w:rsidRDefault="00E65FC3" w:rsidP="00CE2A2A">
            <w:pPr>
              <w:autoSpaceDE w:val="0"/>
              <w:autoSpaceDN w:val="0"/>
              <w:spacing w:before="70" w:after="0" w:line="230" w:lineRule="auto"/>
              <w:ind w:left="72"/>
              <w:rPr>
                <w:lang w:val="ru-RU"/>
              </w:rPr>
            </w:pPr>
            <w:r w:rsidRPr="000F7A36">
              <w:rPr>
                <w:rFonts w:ascii="Times New Roman" w:eastAsia="Times New Roman" w:hAnsi="Times New Roman"/>
                <w:color w:val="000000"/>
                <w:sz w:val="24"/>
                <w:lang w:val="ru-RU"/>
              </w:rPr>
              <w:t>В. Г.</w:t>
            </w:r>
            <w:r w:rsidR="00CE2A2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Короленко. «В дурном обществе»: семья судьи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bl>
    <w:p w:rsidR="00822E15" w:rsidRPr="000F7A36" w:rsidRDefault="00822E15">
      <w:pPr>
        <w:autoSpaceDE w:val="0"/>
        <w:autoSpaceDN w:val="0"/>
        <w:spacing w:after="0" w:line="14" w:lineRule="exact"/>
        <w:rPr>
          <w:lang w:val="ru-RU"/>
        </w:rPr>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RPr="00CE2A2A" w:rsidTr="00AA5BE0">
        <w:trPr>
          <w:trHeight w:hRule="exact" w:val="257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69.</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CE2A2A" w:rsidRDefault="00E65FC3" w:rsidP="00E55168">
            <w:pPr>
              <w:autoSpaceDE w:val="0"/>
              <w:autoSpaceDN w:val="0"/>
              <w:spacing w:before="98" w:after="0" w:line="281" w:lineRule="auto"/>
              <w:ind w:left="72" w:right="144"/>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 xml:space="preserve">отечественных писателей </w:t>
            </w:r>
            <w:r>
              <w:rPr>
                <w:rFonts w:ascii="Times New Roman" w:eastAsia="Times New Roman" w:hAnsi="Times New Roman"/>
                <w:color w:val="000000"/>
                <w:sz w:val="24"/>
              </w:rPr>
              <w:t>XX</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XXI</w:t>
            </w:r>
            <w:r w:rsidRPr="000F7A36">
              <w:rPr>
                <w:rFonts w:ascii="Times New Roman" w:eastAsia="Times New Roman" w:hAnsi="Times New Roman"/>
                <w:color w:val="000000"/>
                <w:sz w:val="24"/>
                <w:lang w:val="ru-RU"/>
              </w:rPr>
              <w:t xml:space="preserve"> веков на тему детства </w:t>
            </w:r>
          </w:p>
          <w:p w:rsidR="00822E15" w:rsidRPr="000F7A36" w:rsidRDefault="00E65FC3" w:rsidP="00CE2A2A">
            <w:pPr>
              <w:autoSpaceDE w:val="0"/>
              <w:autoSpaceDN w:val="0"/>
              <w:spacing w:before="98" w:after="0" w:line="281" w:lineRule="auto"/>
              <w:ind w:left="72" w:right="144"/>
              <w:rPr>
                <w:lang w:val="ru-RU"/>
              </w:rPr>
            </w:pPr>
            <w:r w:rsidRPr="000F7A36">
              <w:rPr>
                <w:rFonts w:ascii="Times New Roman" w:eastAsia="Times New Roman" w:hAnsi="Times New Roman"/>
                <w:color w:val="000000"/>
                <w:sz w:val="24"/>
                <w:lang w:val="ru-RU"/>
              </w:rPr>
              <w:t>В. Г.</w:t>
            </w:r>
            <w:r w:rsidR="00CE2A2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Короленко. «В дурном обществе»: семья </w:t>
            </w:r>
            <w:r w:rsidRPr="000F7A36">
              <w:rPr>
                <w:lang w:val="ru-RU"/>
              </w:rPr>
              <w:br/>
            </w:r>
            <w:proofErr w:type="spellStart"/>
            <w:r w:rsidRPr="000F7A36">
              <w:rPr>
                <w:rFonts w:ascii="Times New Roman" w:eastAsia="Times New Roman" w:hAnsi="Times New Roman"/>
                <w:color w:val="000000"/>
                <w:sz w:val="24"/>
                <w:lang w:val="ru-RU"/>
              </w:rPr>
              <w:t>Тыбурция</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E65FC3">
            <w:pPr>
              <w:autoSpaceDE w:val="0"/>
              <w:autoSpaceDN w:val="0"/>
              <w:spacing w:before="98" w:after="0" w:line="230" w:lineRule="auto"/>
              <w:ind w:left="74"/>
              <w:rPr>
                <w:lang w:val="ru-RU"/>
              </w:rPr>
            </w:pPr>
            <w:r w:rsidRPr="00E55168">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E65FC3">
            <w:pPr>
              <w:autoSpaceDE w:val="0"/>
              <w:autoSpaceDN w:val="0"/>
              <w:spacing w:before="98" w:after="0" w:line="230" w:lineRule="auto"/>
              <w:ind w:left="72"/>
              <w:rPr>
                <w:lang w:val="ru-RU"/>
              </w:rPr>
            </w:pPr>
            <w:r w:rsidRPr="00E55168">
              <w:rPr>
                <w:rFonts w:ascii="Times New Roman" w:eastAsia="Times New Roman" w:hAnsi="Times New Roman"/>
                <w:color w:val="000000"/>
                <w:sz w:val="24"/>
                <w:lang w:val="ru-RU"/>
              </w:rPr>
              <w:t>Устный опрос;</w:t>
            </w:r>
          </w:p>
        </w:tc>
      </w:tr>
      <w:tr w:rsidR="00822E15" w:rsidTr="00E55168">
        <w:trPr>
          <w:trHeight w:hRule="exact" w:val="240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E65FC3">
            <w:pPr>
              <w:autoSpaceDE w:val="0"/>
              <w:autoSpaceDN w:val="0"/>
              <w:spacing w:before="98" w:after="0" w:line="230" w:lineRule="auto"/>
              <w:ind w:left="72"/>
              <w:rPr>
                <w:lang w:val="ru-RU"/>
              </w:rPr>
            </w:pPr>
            <w:r w:rsidRPr="00E55168">
              <w:rPr>
                <w:rFonts w:ascii="Times New Roman" w:eastAsia="Times New Roman" w:hAnsi="Times New Roman"/>
                <w:color w:val="000000"/>
                <w:sz w:val="24"/>
                <w:lang w:val="ru-RU"/>
              </w:rPr>
              <w:t>70.</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E55168">
            <w:pPr>
              <w:autoSpaceDE w:val="0"/>
              <w:autoSpaceDN w:val="0"/>
              <w:spacing w:before="98" w:after="0" w:line="281" w:lineRule="auto"/>
              <w:ind w:left="72" w:right="144"/>
              <w:rPr>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 xml:space="preserve">отечественных писателей </w:t>
            </w:r>
            <w:r>
              <w:rPr>
                <w:rFonts w:ascii="Times New Roman" w:eastAsia="Times New Roman" w:hAnsi="Times New Roman"/>
                <w:color w:val="000000"/>
                <w:sz w:val="24"/>
              </w:rPr>
              <w:t>XX</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XXI</w:t>
            </w:r>
            <w:r w:rsidRPr="000F7A36">
              <w:rPr>
                <w:rFonts w:ascii="Times New Roman" w:eastAsia="Times New Roman" w:hAnsi="Times New Roman"/>
                <w:color w:val="000000"/>
                <w:sz w:val="24"/>
                <w:lang w:val="ru-RU"/>
              </w:rPr>
              <w:t xml:space="preserve"> веков на тему детства </w:t>
            </w:r>
            <w:r w:rsidR="00E55168">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В. Г.</w:t>
            </w:r>
          </w:p>
          <w:p w:rsidR="00822E15" w:rsidRPr="000F7A36" w:rsidRDefault="00E65FC3">
            <w:pPr>
              <w:autoSpaceDE w:val="0"/>
              <w:autoSpaceDN w:val="0"/>
              <w:spacing w:before="70" w:after="0" w:line="262" w:lineRule="auto"/>
              <w:ind w:left="72" w:right="288"/>
              <w:rPr>
                <w:lang w:val="ru-RU"/>
              </w:rPr>
            </w:pPr>
            <w:r w:rsidRPr="000F7A36">
              <w:rPr>
                <w:rFonts w:ascii="Times New Roman" w:eastAsia="Times New Roman" w:hAnsi="Times New Roman"/>
                <w:color w:val="000000"/>
                <w:sz w:val="24"/>
                <w:lang w:val="ru-RU"/>
              </w:rPr>
              <w:t>Короленко. «В дурном обществе»: образ города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71.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Развитие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речи</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Tr="00AA5BE0">
        <w:trPr>
          <w:trHeight w:hRule="exact" w:val="11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72.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E65FC3" w:rsidP="00AA5BE0">
            <w:pPr>
              <w:autoSpaceDE w:val="0"/>
              <w:autoSpaceDN w:val="0"/>
              <w:spacing w:before="98" w:after="0"/>
              <w:ind w:left="72" w:right="144"/>
              <w:rPr>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приключенческого</w:t>
            </w:r>
            <w:r w:rsidR="00E55168">
              <w:rPr>
                <w:rFonts w:ascii="Times New Roman" w:eastAsia="Times New Roman" w:hAnsi="Times New Roman"/>
                <w:color w:val="000000"/>
                <w:sz w:val="24"/>
                <w:lang w:val="ru-RU"/>
              </w:rPr>
              <w:t xml:space="preserve"> жанра отечественных писателей</w:t>
            </w:r>
            <w:r w:rsidR="00AA5BE0" w:rsidRPr="00AA5BE0">
              <w:rPr>
                <w:rFonts w:ascii="Times New Roman" w:eastAsia="Times New Roman" w:hAnsi="Times New Roman"/>
                <w:color w:val="000000"/>
                <w:sz w:val="24"/>
                <w:lang w:val="ru-RU"/>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AA5BE0">
        <w:trPr>
          <w:trHeight w:hRule="exact" w:val="269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73.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AA5BE0" w:rsidRPr="00AA5BE0" w:rsidRDefault="00E65FC3" w:rsidP="00AA5BE0">
            <w:pPr>
              <w:autoSpaceDE w:val="0"/>
              <w:autoSpaceDN w:val="0"/>
              <w:spacing w:before="100" w:after="0"/>
              <w:ind w:left="72" w:right="144"/>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 xml:space="preserve">приключенческого жанра отечественных писателей </w:t>
            </w:r>
          </w:p>
          <w:p w:rsidR="00822E15" w:rsidRPr="00AA5BE0" w:rsidRDefault="00E65FC3" w:rsidP="00AA5BE0">
            <w:pPr>
              <w:autoSpaceDE w:val="0"/>
              <w:autoSpaceDN w:val="0"/>
              <w:spacing w:before="70" w:after="0" w:line="281" w:lineRule="auto"/>
              <w:ind w:left="72" w:right="288"/>
              <w:rPr>
                <w:lang w:val="ru-RU"/>
              </w:rPr>
            </w:pPr>
            <w:r w:rsidRPr="000F7A36">
              <w:rPr>
                <w:rFonts w:ascii="Times New Roman" w:eastAsia="Times New Roman" w:hAnsi="Times New Roman"/>
                <w:color w:val="000000"/>
                <w:sz w:val="24"/>
                <w:lang w:val="ru-RU"/>
              </w:rPr>
              <w:t>К. Булычёв</w:t>
            </w:r>
            <w:r w:rsidRPr="000F7A36">
              <w:rPr>
                <w:lang w:val="ru-RU"/>
              </w:rPr>
              <w:br/>
            </w:r>
            <w:r w:rsidRPr="000F7A36">
              <w:rPr>
                <w:rFonts w:ascii="Times New Roman" w:eastAsia="Times New Roman" w:hAnsi="Times New Roman"/>
                <w:color w:val="000000"/>
                <w:sz w:val="24"/>
                <w:lang w:val="ru-RU"/>
              </w:rPr>
              <w:t xml:space="preserve">«Девочка, с </w:t>
            </w:r>
            <w:r w:rsidRPr="000F7A36">
              <w:rPr>
                <w:lang w:val="ru-RU"/>
              </w:rPr>
              <w:br/>
            </w:r>
            <w:r w:rsidRPr="000F7A36">
              <w:rPr>
                <w:rFonts w:ascii="Times New Roman" w:eastAsia="Times New Roman" w:hAnsi="Times New Roman"/>
                <w:color w:val="000000"/>
                <w:sz w:val="24"/>
                <w:lang w:val="ru-RU"/>
              </w:rPr>
              <w:t>которой</w:t>
            </w:r>
            <w:r w:rsidR="00AA5BE0" w:rsidRPr="00AA5BE0">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ничего</w:t>
            </w:r>
            <w:r w:rsidR="00AA5BE0" w:rsidRPr="00AA5BE0">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не </w:t>
            </w:r>
            <w:r w:rsidRPr="000F7A36">
              <w:rPr>
                <w:lang w:val="ru-RU"/>
              </w:rPr>
              <w:br/>
            </w:r>
            <w:r w:rsidR="00AA5BE0">
              <w:rPr>
                <w:rFonts w:ascii="Times New Roman" w:eastAsia="Times New Roman" w:hAnsi="Times New Roman"/>
                <w:color w:val="000000"/>
                <w:sz w:val="24"/>
                <w:lang w:val="ru-RU"/>
              </w:rPr>
              <w:t>случится</w:t>
            </w:r>
            <w:proofErr w:type="gramStart"/>
            <w:r w:rsidR="00AA5BE0">
              <w:rPr>
                <w:rFonts w:ascii="Times New Roman" w:eastAsia="Times New Roman" w:hAnsi="Times New Roman"/>
                <w:color w:val="000000"/>
                <w:sz w:val="24"/>
                <w:lang w:val="ru-RU"/>
              </w:rPr>
              <w:t>»</w:t>
            </w:r>
            <w:r w:rsidRPr="000F7A36">
              <w:rPr>
                <w:rFonts w:ascii="Times New Roman" w:eastAsia="Times New Roman" w:hAnsi="Times New Roman"/>
                <w:color w:val="000000"/>
                <w:sz w:val="24"/>
                <w:lang w:val="ru-RU"/>
              </w:rPr>
              <w:t>(</w:t>
            </w:r>
            <w:proofErr w:type="gramEnd"/>
            <w:r w:rsidRPr="000F7A36">
              <w:rPr>
                <w:rFonts w:ascii="Times New Roman" w:eastAsia="Times New Roman" w:hAnsi="Times New Roman"/>
                <w:color w:val="000000"/>
                <w:sz w:val="24"/>
                <w:lang w:val="ru-RU"/>
              </w:rPr>
              <w:t xml:space="preserve">главы по выбору)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AA5BE0">
        <w:trPr>
          <w:trHeight w:hRule="exact" w:val="27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AA5BE0">
            <w:pPr>
              <w:autoSpaceDE w:val="0"/>
              <w:autoSpaceDN w:val="0"/>
              <w:spacing w:before="98" w:after="0" w:line="230" w:lineRule="auto"/>
              <w:ind w:left="72"/>
            </w:pPr>
            <w:r>
              <w:rPr>
                <w:rFonts w:ascii="Times New Roman" w:eastAsia="Times New Roman" w:hAnsi="Times New Roman"/>
                <w:color w:val="000000"/>
                <w:sz w:val="24"/>
              </w:rPr>
              <w:t>7</w:t>
            </w:r>
            <w:r w:rsidR="00E65FC3">
              <w:rPr>
                <w:rFonts w:ascii="Times New Roman" w:eastAsia="Times New Roman" w:hAnsi="Times New Roman"/>
                <w:color w:val="000000"/>
                <w:sz w:val="24"/>
              </w:rPr>
              <w:t>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ight="144"/>
              <w:rPr>
                <w:lang w:val="ru-RU"/>
              </w:rPr>
            </w:pPr>
            <w:r w:rsidRPr="000F7A36">
              <w:rPr>
                <w:rFonts w:ascii="Times New Roman" w:eastAsia="Times New Roman" w:hAnsi="Times New Roman"/>
                <w:color w:val="000000"/>
                <w:sz w:val="24"/>
                <w:lang w:val="ru-RU"/>
              </w:rPr>
              <w:t xml:space="preserve">Произведения </w:t>
            </w:r>
            <w:r w:rsidRPr="000F7A36">
              <w:rPr>
                <w:lang w:val="ru-RU"/>
              </w:rPr>
              <w:br/>
            </w:r>
            <w:r w:rsidRPr="000F7A36">
              <w:rPr>
                <w:rFonts w:ascii="Times New Roman" w:eastAsia="Times New Roman" w:hAnsi="Times New Roman"/>
                <w:color w:val="000000"/>
                <w:sz w:val="24"/>
                <w:lang w:val="ru-RU"/>
              </w:rPr>
              <w:t>приключенческого жанра отечественных писателей.</w:t>
            </w:r>
          </w:p>
          <w:p w:rsidR="00822E15" w:rsidRPr="000F7A36" w:rsidRDefault="00E65FC3" w:rsidP="00AA5BE0">
            <w:pPr>
              <w:autoSpaceDE w:val="0"/>
              <w:autoSpaceDN w:val="0"/>
              <w:spacing w:before="70" w:after="0" w:line="283" w:lineRule="auto"/>
              <w:ind w:left="72" w:right="144"/>
              <w:rPr>
                <w:lang w:val="ru-RU"/>
              </w:rPr>
            </w:pPr>
            <w:r w:rsidRPr="000F7A36">
              <w:rPr>
                <w:rFonts w:ascii="Times New Roman" w:eastAsia="Times New Roman" w:hAnsi="Times New Roman"/>
                <w:color w:val="000000"/>
                <w:sz w:val="24"/>
                <w:lang w:val="ru-RU"/>
              </w:rPr>
              <w:t>К. Булычёв</w:t>
            </w:r>
            <w:r w:rsidRPr="000F7A36">
              <w:rPr>
                <w:lang w:val="ru-RU"/>
              </w:rPr>
              <w:br/>
            </w:r>
            <w:r w:rsidRPr="000F7A36">
              <w:rPr>
                <w:rFonts w:ascii="Times New Roman" w:eastAsia="Times New Roman" w:hAnsi="Times New Roman"/>
                <w:color w:val="000000"/>
                <w:sz w:val="24"/>
                <w:lang w:val="ru-RU"/>
              </w:rPr>
              <w:t xml:space="preserve">«Миллион </w:t>
            </w:r>
            <w:r w:rsidRPr="000F7A36">
              <w:rPr>
                <w:lang w:val="ru-RU"/>
              </w:rPr>
              <w:br/>
            </w:r>
            <w:r w:rsidRPr="000F7A36">
              <w:rPr>
                <w:rFonts w:ascii="Times New Roman" w:eastAsia="Times New Roman" w:hAnsi="Times New Roman"/>
                <w:color w:val="000000"/>
                <w:sz w:val="24"/>
                <w:lang w:val="ru-RU"/>
              </w:rPr>
              <w:t>приключений» (главы по выбору</w:t>
            </w:r>
            <w:r w:rsidR="00AA5BE0" w:rsidRPr="00AA5BE0">
              <w:rPr>
                <w:rFonts w:ascii="Times New Roman" w:eastAsia="Times New Roman" w:hAnsi="Times New Roman"/>
                <w:color w:val="000000"/>
                <w:sz w:val="24"/>
                <w:lang w:val="ru-RU"/>
              </w:rPr>
              <w:t>)</w:t>
            </w:r>
            <w:proofErr w:type="gramStart"/>
            <w:r w:rsidR="00AA5BE0" w:rsidRPr="00AA5BE0">
              <w:rPr>
                <w:rFonts w:ascii="Times New Roman" w:eastAsia="Times New Roman" w:hAnsi="Times New Roman"/>
                <w:color w:val="000000"/>
                <w:sz w:val="24"/>
                <w:lang w:val="ru-RU"/>
              </w:rPr>
              <w:t>.</w:t>
            </w:r>
            <w:r w:rsidRPr="000F7A36">
              <w:rPr>
                <w:rFonts w:ascii="Times New Roman" w:eastAsia="Times New Roman" w:hAnsi="Times New Roman"/>
                <w:color w:val="000000"/>
                <w:sz w:val="24"/>
                <w:lang w:val="ru-RU"/>
              </w:rPr>
              <w:t>В</w:t>
            </w:r>
            <w:proofErr w:type="gramEnd"/>
            <w:r w:rsidRPr="000F7A36">
              <w:rPr>
                <w:rFonts w:ascii="Times New Roman" w:eastAsia="Times New Roman" w:hAnsi="Times New Roman"/>
                <w:color w:val="000000"/>
                <w:sz w:val="24"/>
                <w:lang w:val="ru-RU"/>
              </w:rPr>
              <w:t>неклассное чтение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lastRenderedPageBreak/>
              <w:t>75.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line="262" w:lineRule="auto"/>
              <w:ind w:right="288"/>
              <w:jc w:val="center"/>
              <w:rPr>
                <w:lang w:val="ru-RU"/>
              </w:rPr>
            </w:pPr>
            <w:r w:rsidRPr="000F7A36">
              <w:rPr>
                <w:rFonts w:ascii="Times New Roman" w:eastAsia="Times New Roman" w:hAnsi="Times New Roman"/>
                <w:color w:val="000000"/>
                <w:sz w:val="24"/>
                <w:lang w:val="ru-RU"/>
              </w:rPr>
              <w:t>Стихотворения (одно по выбору). Например, Р. Г.</w:t>
            </w:r>
          </w:p>
          <w:p w:rsidR="00822E15" w:rsidRPr="000F7A36" w:rsidRDefault="00E65FC3">
            <w:pPr>
              <w:autoSpaceDE w:val="0"/>
              <w:autoSpaceDN w:val="0"/>
              <w:spacing w:before="70" w:after="0" w:line="271" w:lineRule="auto"/>
              <w:ind w:left="72" w:right="144"/>
              <w:rPr>
                <w:lang w:val="ru-RU"/>
              </w:rPr>
            </w:pPr>
            <w:r w:rsidRPr="000F7A36">
              <w:rPr>
                <w:rFonts w:ascii="Times New Roman" w:eastAsia="Times New Roman" w:hAnsi="Times New Roman"/>
                <w:color w:val="000000"/>
                <w:sz w:val="24"/>
                <w:lang w:val="ru-RU"/>
              </w:rPr>
              <w:t xml:space="preserve">Гамзатов. «Песня </w:t>
            </w:r>
            <w:r w:rsidRPr="000F7A36">
              <w:rPr>
                <w:lang w:val="ru-RU"/>
              </w:rPr>
              <w:br/>
            </w:r>
            <w:r w:rsidRPr="000F7A36">
              <w:rPr>
                <w:rFonts w:ascii="Times New Roman" w:eastAsia="Times New Roman" w:hAnsi="Times New Roman"/>
                <w:color w:val="000000"/>
                <w:sz w:val="24"/>
                <w:lang w:val="ru-RU"/>
              </w:rPr>
              <w:t xml:space="preserve">соловья»; М. </w:t>
            </w:r>
            <w:proofErr w:type="gramStart"/>
            <w:r w:rsidRPr="000F7A36">
              <w:rPr>
                <w:rFonts w:ascii="Times New Roman" w:eastAsia="Times New Roman" w:hAnsi="Times New Roman"/>
                <w:color w:val="000000"/>
                <w:sz w:val="24"/>
                <w:lang w:val="ru-RU"/>
              </w:rPr>
              <w:t>Карим</w:t>
            </w:r>
            <w:proofErr w:type="gramEnd"/>
            <w:r w:rsidRPr="000F7A36">
              <w:rPr>
                <w:rFonts w:ascii="Times New Roman" w:eastAsia="Times New Roman" w:hAnsi="Times New Roman"/>
                <w:color w:val="000000"/>
                <w:sz w:val="24"/>
                <w:lang w:val="ru-RU"/>
              </w:rPr>
              <w:t>. «Эту песню мать мне пела»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76.</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Развитие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речи</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Tr="00AA5BE0">
        <w:trPr>
          <w:trHeight w:hRule="exact" w:val="144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AA5BE0">
            <w:pPr>
              <w:autoSpaceDE w:val="0"/>
              <w:autoSpaceDN w:val="0"/>
              <w:spacing w:before="98" w:after="0" w:line="230" w:lineRule="auto"/>
              <w:ind w:left="72"/>
            </w:pPr>
            <w:r>
              <w:tab/>
            </w:r>
            <w:r w:rsidR="00E65FC3">
              <w:rPr>
                <w:rFonts w:ascii="Times New Roman" w:eastAsia="Times New Roman" w:hAnsi="Times New Roman"/>
                <w:color w:val="000000"/>
                <w:sz w:val="24"/>
              </w:rPr>
              <w:t>77.</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AA5BE0">
            <w:pPr>
              <w:autoSpaceDE w:val="0"/>
              <w:autoSpaceDN w:val="0"/>
              <w:spacing w:before="98" w:after="0" w:line="262" w:lineRule="auto"/>
              <w:ind w:left="72" w:right="432"/>
              <w:rPr>
                <w:lang w:val="ru-RU"/>
              </w:rPr>
            </w:pPr>
            <w:r>
              <w:rPr>
                <w:rFonts w:ascii="Times New Roman" w:eastAsia="Times New Roman" w:hAnsi="Times New Roman"/>
                <w:color w:val="000000"/>
                <w:sz w:val="24"/>
                <w:lang w:val="ru-RU"/>
              </w:rPr>
              <w:t xml:space="preserve">Х. К. Андерсен. Сказки </w:t>
            </w:r>
          </w:p>
          <w:p w:rsidR="00822E15" w:rsidRPr="000F7A36" w:rsidRDefault="00E65FC3" w:rsidP="00AA5BE0">
            <w:pPr>
              <w:autoSpaceDE w:val="0"/>
              <w:autoSpaceDN w:val="0"/>
              <w:spacing w:before="70" w:after="0" w:line="271" w:lineRule="auto"/>
              <w:ind w:left="72"/>
              <w:rPr>
                <w:lang w:val="ru-RU"/>
              </w:rPr>
            </w:pPr>
            <w:r w:rsidRPr="000F7A36">
              <w:rPr>
                <w:rFonts w:ascii="Times New Roman" w:eastAsia="Times New Roman" w:hAnsi="Times New Roman"/>
                <w:color w:val="000000"/>
                <w:sz w:val="24"/>
                <w:lang w:val="ru-RU"/>
              </w:rPr>
              <w:t xml:space="preserve"> «Снежная </w:t>
            </w:r>
            <w:r w:rsidR="00AA5BE0" w:rsidRPr="00AA5BE0">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королева»: сказка о победе любви и добра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AA5BE0">
        <w:trPr>
          <w:trHeight w:hRule="exact" w:val="21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78.</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AA5BE0" w:rsidRPr="000F7A36" w:rsidRDefault="00E65FC3" w:rsidP="00AA5BE0">
            <w:pPr>
              <w:autoSpaceDE w:val="0"/>
              <w:autoSpaceDN w:val="0"/>
              <w:spacing w:before="98" w:after="0" w:line="262" w:lineRule="auto"/>
              <w:ind w:left="72" w:right="432"/>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Х. К. Андерсен. Сказки </w:t>
            </w:r>
          </w:p>
          <w:p w:rsidR="00822E15" w:rsidRPr="000F7A36" w:rsidRDefault="00E65FC3" w:rsidP="00AA5BE0">
            <w:pPr>
              <w:autoSpaceDE w:val="0"/>
              <w:autoSpaceDN w:val="0"/>
              <w:spacing w:before="70" w:after="0" w:line="281" w:lineRule="auto"/>
              <w:ind w:left="72" w:right="144"/>
              <w:rPr>
                <w:lang w:val="ru-RU"/>
              </w:rPr>
            </w:pPr>
            <w:r w:rsidRPr="000F7A36">
              <w:rPr>
                <w:rFonts w:ascii="Times New Roman" w:eastAsia="Times New Roman" w:hAnsi="Times New Roman"/>
                <w:color w:val="000000"/>
                <w:sz w:val="24"/>
                <w:lang w:val="ru-RU"/>
              </w:rPr>
              <w:t xml:space="preserve"> «Снежная </w:t>
            </w:r>
            <w:r w:rsidR="00AA5BE0" w:rsidRPr="00AA5BE0">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королева»: красота </w:t>
            </w:r>
            <w:r w:rsidR="00AA5BE0" w:rsidRPr="00AA5BE0">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внутренняя и внешняя </w:t>
            </w:r>
            <w:r w:rsidRPr="000F7A36">
              <w:rPr>
                <w:lang w:val="ru-RU"/>
              </w:rPr>
              <w:br/>
            </w:r>
            <w:r w:rsidRPr="000F7A36">
              <w:rPr>
                <w:rFonts w:ascii="Times New Roman" w:eastAsia="Times New Roman" w:hAnsi="Times New Roman"/>
                <w:color w:val="000000"/>
                <w:sz w:val="24"/>
                <w:lang w:val="ru-RU"/>
              </w:rPr>
              <w:t xml:space="preserve">(образы Герды и Снежной королевы).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AA5BE0">
        <w:trPr>
          <w:trHeight w:hRule="exact" w:val="353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79.</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AA5BE0" w:rsidRDefault="00AA5BE0">
            <w:pPr>
              <w:autoSpaceDE w:val="0"/>
              <w:autoSpaceDN w:val="0"/>
              <w:spacing w:before="98" w:after="0" w:line="271"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Зарубежная сказочная проза </w:t>
            </w:r>
            <w:r w:rsidR="00E65FC3" w:rsidRPr="000F7A36">
              <w:rPr>
                <w:rFonts w:ascii="Times New Roman" w:eastAsia="Times New Roman" w:hAnsi="Times New Roman"/>
                <w:color w:val="000000"/>
                <w:sz w:val="24"/>
                <w:lang w:val="ru-RU"/>
              </w:rPr>
              <w:t xml:space="preserve"> </w:t>
            </w:r>
          </w:p>
          <w:p w:rsidR="00822E15" w:rsidRPr="000F7A36" w:rsidRDefault="00AA5BE0">
            <w:pPr>
              <w:autoSpaceDE w:val="0"/>
              <w:autoSpaceDN w:val="0"/>
              <w:spacing w:before="70" w:after="0" w:line="283" w:lineRule="auto"/>
              <w:ind w:left="72" w:right="288"/>
              <w:rPr>
                <w:lang w:val="ru-RU"/>
              </w:rPr>
            </w:pPr>
            <w:r>
              <w:rPr>
                <w:rFonts w:ascii="Times New Roman" w:eastAsia="Times New Roman" w:hAnsi="Times New Roman"/>
                <w:color w:val="000000"/>
                <w:sz w:val="24"/>
                <w:lang w:val="ru-RU"/>
              </w:rPr>
              <w:t xml:space="preserve">Л. </w:t>
            </w:r>
            <w:proofErr w:type="spellStart"/>
            <w:r w:rsidR="00E65FC3" w:rsidRPr="000F7A36">
              <w:rPr>
                <w:rFonts w:ascii="Times New Roman" w:eastAsia="Times New Roman" w:hAnsi="Times New Roman"/>
                <w:color w:val="000000"/>
                <w:sz w:val="24"/>
                <w:lang w:val="ru-RU"/>
              </w:rPr>
              <w:t>Кэррол</w:t>
            </w:r>
            <w:proofErr w:type="spellEnd"/>
            <w:r w:rsidR="00E65FC3" w:rsidRPr="000F7A36">
              <w:rPr>
                <w:rFonts w:ascii="Times New Roman" w:eastAsia="Times New Roman" w:hAnsi="Times New Roman"/>
                <w:color w:val="000000"/>
                <w:sz w:val="24"/>
                <w:lang w:val="ru-RU"/>
              </w:rPr>
              <w:t xml:space="preserve">. </w:t>
            </w:r>
            <w:r w:rsidR="00E65FC3" w:rsidRPr="00CE2A2A">
              <w:rPr>
                <w:rFonts w:ascii="Times New Roman" w:eastAsia="Times New Roman" w:hAnsi="Times New Roman"/>
                <w:color w:val="000000"/>
                <w:sz w:val="24"/>
                <w:lang w:val="ru-RU"/>
              </w:rPr>
              <w:t xml:space="preserve">«Алиса в стране чудес». </w:t>
            </w:r>
            <w:proofErr w:type="gramStart"/>
            <w:r w:rsidR="00E65FC3" w:rsidRPr="000F7A36">
              <w:rPr>
                <w:rFonts w:ascii="Times New Roman" w:eastAsia="Times New Roman" w:hAnsi="Times New Roman"/>
                <w:color w:val="000000"/>
                <w:sz w:val="24"/>
                <w:lang w:val="ru-RU"/>
              </w:rPr>
              <w:t xml:space="preserve">Стиль и язык; </w:t>
            </w:r>
            <w:r w:rsidR="00E65FC3" w:rsidRPr="000F7A36">
              <w:rPr>
                <w:lang w:val="ru-RU"/>
              </w:rPr>
              <w:br/>
            </w:r>
            <w:r w:rsidR="00E65FC3" w:rsidRPr="000F7A36">
              <w:rPr>
                <w:rFonts w:ascii="Times New Roman" w:eastAsia="Times New Roman" w:hAnsi="Times New Roman"/>
                <w:color w:val="000000"/>
                <w:sz w:val="24"/>
                <w:lang w:val="ru-RU"/>
              </w:rPr>
              <w:t xml:space="preserve">художественные приёмы (неологизмы, </w:t>
            </w:r>
            <w:r w:rsidR="00E65FC3" w:rsidRPr="000F7A36">
              <w:rPr>
                <w:lang w:val="ru-RU"/>
              </w:rPr>
              <w:br/>
            </w:r>
            <w:r w:rsidR="00E65FC3" w:rsidRPr="000F7A36">
              <w:rPr>
                <w:rFonts w:ascii="Times New Roman" w:eastAsia="Times New Roman" w:hAnsi="Times New Roman"/>
                <w:color w:val="000000"/>
                <w:sz w:val="24"/>
                <w:lang w:val="ru-RU"/>
              </w:rPr>
              <w:t xml:space="preserve">перевертыши, каламбур, оксюморон, пародия, </w:t>
            </w:r>
            <w:r w:rsidR="00E65FC3" w:rsidRPr="000F7A36">
              <w:rPr>
                <w:lang w:val="ru-RU"/>
              </w:rPr>
              <w:br/>
            </w:r>
            <w:r w:rsidR="00E65FC3" w:rsidRPr="000F7A36">
              <w:rPr>
                <w:rFonts w:ascii="Times New Roman" w:eastAsia="Times New Roman" w:hAnsi="Times New Roman"/>
                <w:color w:val="000000"/>
                <w:sz w:val="24"/>
                <w:lang w:val="ru-RU"/>
              </w:rPr>
              <w:t>эпитеты и сравнения)</w:t>
            </w:r>
            <w:proofErr w:type="gram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E65FC3">
            <w:pPr>
              <w:autoSpaceDE w:val="0"/>
              <w:autoSpaceDN w:val="0"/>
              <w:spacing w:before="98" w:after="0" w:line="230" w:lineRule="auto"/>
              <w:ind w:left="74"/>
              <w:rPr>
                <w:lang w:val="ru-RU"/>
              </w:rPr>
            </w:pPr>
            <w:r w:rsidRPr="00AA5BE0">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62" w:lineRule="auto"/>
              <w:ind w:left="72" w:right="288"/>
            </w:pPr>
            <w:proofErr w:type="spellStart"/>
            <w:r w:rsidRPr="00AA5BE0">
              <w:rPr>
                <w:rFonts w:ascii="Times New Roman" w:eastAsia="Times New Roman" w:hAnsi="Times New Roman"/>
                <w:color w:val="000000"/>
                <w:sz w:val="24"/>
                <w:lang w:val="ru-RU"/>
              </w:rPr>
              <w:t>Письм</w:t>
            </w:r>
            <w:r>
              <w:rPr>
                <w:rFonts w:ascii="Times New Roman" w:eastAsia="Times New Roman" w:hAnsi="Times New Roman"/>
                <w:color w:val="000000"/>
                <w:sz w:val="24"/>
              </w:rPr>
              <w:t>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822E15" w:rsidRPr="00F2384D" w:rsidTr="00AA5BE0">
        <w:trPr>
          <w:trHeight w:hRule="exact" w:val="154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80.</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AA5BE0">
            <w:pPr>
              <w:autoSpaceDE w:val="0"/>
              <w:autoSpaceDN w:val="0"/>
              <w:spacing w:before="100" w:after="0" w:line="283" w:lineRule="auto"/>
              <w:ind w:left="72"/>
              <w:rPr>
                <w:lang w:val="ru-RU"/>
              </w:rPr>
            </w:pPr>
            <w:r w:rsidRPr="000F7A36">
              <w:rPr>
                <w:rFonts w:ascii="Times New Roman" w:eastAsia="Times New Roman" w:hAnsi="Times New Roman"/>
                <w:color w:val="000000"/>
                <w:sz w:val="24"/>
                <w:lang w:val="ru-RU"/>
              </w:rPr>
              <w:t xml:space="preserve">Зарубежная сказочная </w:t>
            </w:r>
            <w:r w:rsidRPr="000F7A36">
              <w:rPr>
                <w:lang w:val="ru-RU"/>
              </w:rPr>
              <w:br/>
            </w:r>
            <w:r w:rsidRPr="000F7A36">
              <w:rPr>
                <w:rFonts w:ascii="Times New Roman" w:eastAsia="Times New Roman" w:hAnsi="Times New Roman"/>
                <w:color w:val="000000"/>
                <w:sz w:val="24"/>
                <w:lang w:val="ru-RU"/>
              </w:rPr>
              <w:t>проза.</w:t>
            </w:r>
            <w:r w:rsidR="00AA5BE0">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Литературная сказка.</w:t>
            </w:r>
          </w:p>
          <w:p w:rsidR="00822E15" w:rsidRPr="00CE2A2A" w:rsidRDefault="00E65FC3">
            <w:pPr>
              <w:autoSpaceDE w:val="0"/>
              <w:autoSpaceDN w:val="0"/>
              <w:spacing w:before="70" w:after="0" w:line="262" w:lineRule="auto"/>
              <w:ind w:left="72" w:right="144"/>
              <w:rPr>
                <w:lang w:val="ru-RU"/>
              </w:rPr>
            </w:pPr>
            <w:r w:rsidRPr="000F7A36">
              <w:rPr>
                <w:rFonts w:ascii="Times New Roman" w:eastAsia="Times New Roman" w:hAnsi="Times New Roman"/>
                <w:color w:val="000000"/>
                <w:sz w:val="24"/>
                <w:lang w:val="ru-RU"/>
              </w:rPr>
              <w:t xml:space="preserve">Сказки Дж. </w:t>
            </w:r>
            <w:proofErr w:type="spellStart"/>
            <w:r w:rsidRPr="000F7A36">
              <w:rPr>
                <w:rFonts w:ascii="Times New Roman" w:eastAsia="Times New Roman" w:hAnsi="Times New Roman"/>
                <w:color w:val="000000"/>
                <w:sz w:val="24"/>
                <w:lang w:val="ru-RU"/>
              </w:rPr>
              <w:t>Родари</w:t>
            </w:r>
            <w:proofErr w:type="spellEnd"/>
            <w:r w:rsidRPr="000F7A36">
              <w:rPr>
                <w:rFonts w:ascii="Times New Roman" w:eastAsia="Times New Roman" w:hAnsi="Times New Roman"/>
                <w:color w:val="000000"/>
                <w:sz w:val="24"/>
                <w:lang w:val="ru-RU"/>
              </w:rPr>
              <w:t xml:space="preserve">. </w:t>
            </w:r>
            <w:r w:rsidRPr="00CE2A2A">
              <w:rPr>
                <w:rFonts w:ascii="Times New Roman" w:eastAsia="Times New Roman" w:hAnsi="Times New Roman"/>
                <w:color w:val="000000"/>
                <w:sz w:val="24"/>
                <w:lang w:val="ru-RU"/>
              </w:rPr>
              <w:t>Герои и мотивы</w:t>
            </w:r>
            <w:r w:rsidR="00AA5BE0">
              <w:rPr>
                <w:rFonts w:ascii="Times New Roman" w:eastAsia="Times New Roman" w:hAnsi="Times New Roman"/>
                <w:color w:val="000000"/>
                <w:sz w:val="24"/>
                <w:lang w:val="ru-RU"/>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E65FC3">
            <w:pPr>
              <w:autoSpaceDE w:val="0"/>
              <w:autoSpaceDN w:val="0"/>
              <w:spacing w:before="100" w:after="0" w:line="230" w:lineRule="auto"/>
              <w:ind w:left="74"/>
              <w:rPr>
                <w:lang w:val="ru-RU"/>
              </w:rPr>
            </w:pPr>
            <w:r w:rsidRPr="00AA5BE0">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100"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bl>
    <w:p w:rsidR="00AA5BE0" w:rsidRDefault="00AA5BE0">
      <w:pPr>
        <w:autoSpaceDE w:val="0"/>
        <w:autoSpaceDN w:val="0"/>
        <w:spacing w:after="0" w:line="14" w:lineRule="exact"/>
        <w:rPr>
          <w:lang w:val="ru-RU"/>
        </w:rPr>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Tr="00AA5BE0">
        <w:trPr>
          <w:trHeight w:hRule="exact" w:val="184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AA5BE0">
            <w:pPr>
              <w:autoSpaceDE w:val="0"/>
              <w:autoSpaceDN w:val="0"/>
              <w:spacing w:before="98" w:after="0" w:line="230" w:lineRule="auto"/>
              <w:ind w:left="72"/>
              <w:rPr>
                <w:lang w:val="ru-RU"/>
              </w:rPr>
            </w:pPr>
            <w:r>
              <w:rPr>
                <w:lang w:val="ru-RU"/>
              </w:rPr>
              <w:t>81</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AA5BE0" w:rsidRPr="000F7A36" w:rsidRDefault="00E65FC3" w:rsidP="00AA5BE0">
            <w:pPr>
              <w:autoSpaceDE w:val="0"/>
              <w:autoSpaceDN w:val="0"/>
              <w:spacing w:before="98" w:after="0"/>
              <w:ind w:left="72" w:right="144"/>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Зарубежная проза о детях и подростках (два </w:t>
            </w:r>
            <w:r w:rsidRPr="000F7A36">
              <w:rPr>
                <w:lang w:val="ru-RU"/>
              </w:rPr>
              <w:br/>
            </w:r>
            <w:r w:rsidRPr="000F7A36">
              <w:rPr>
                <w:rFonts w:ascii="Times New Roman" w:eastAsia="Times New Roman" w:hAnsi="Times New Roman"/>
                <w:color w:val="000000"/>
                <w:sz w:val="24"/>
                <w:lang w:val="ru-RU"/>
              </w:rPr>
              <w:t xml:space="preserve">произведения по выбору). </w:t>
            </w:r>
          </w:p>
          <w:p w:rsidR="00822E15" w:rsidRPr="000F7A36" w:rsidRDefault="00E65FC3" w:rsidP="00AA5BE0">
            <w:pPr>
              <w:autoSpaceDE w:val="0"/>
              <w:autoSpaceDN w:val="0"/>
              <w:spacing w:before="70" w:after="0" w:line="278" w:lineRule="auto"/>
              <w:ind w:left="72" w:right="288"/>
              <w:rPr>
                <w:lang w:val="ru-RU"/>
              </w:rPr>
            </w:pPr>
            <w:r w:rsidRPr="000F7A36">
              <w:rPr>
                <w:rFonts w:ascii="Times New Roman" w:eastAsia="Times New Roman" w:hAnsi="Times New Roman"/>
                <w:color w:val="000000"/>
                <w:sz w:val="24"/>
                <w:lang w:val="ru-RU"/>
              </w:rPr>
              <w:t>М. Твен.</w:t>
            </w:r>
            <w:r w:rsidR="00AA5BE0">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«Приключения Тома </w:t>
            </w:r>
            <w:proofErr w:type="spellStart"/>
            <w:r w:rsidRPr="000F7A36">
              <w:rPr>
                <w:rFonts w:ascii="Times New Roman" w:eastAsia="Times New Roman" w:hAnsi="Times New Roman"/>
                <w:color w:val="000000"/>
                <w:sz w:val="24"/>
                <w:lang w:val="ru-RU"/>
              </w:rPr>
              <w:t>Сойера</w:t>
            </w:r>
            <w:proofErr w:type="spellEnd"/>
            <w:r w:rsidRPr="000F7A36">
              <w:rPr>
                <w:rFonts w:ascii="Times New Roman" w:eastAsia="Times New Roman" w:hAnsi="Times New Roman"/>
                <w:color w:val="000000"/>
                <w:sz w:val="24"/>
                <w:lang w:val="ru-RU"/>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AA5BE0">
        <w:trPr>
          <w:trHeight w:hRule="exact" w:val="15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82.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AA5BE0" w:rsidRDefault="00E65FC3" w:rsidP="00AA5BE0">
            <w:pPr>
              <w:autoSpaceDE w:val="0"/>
              <w:autoSpaceDN w:val="0"/>
              <w:spacing w:before="98" w:after="0"/>
              <w:ind w:left="72" w:right="288"/>
              <w:rPr>
                <w:lang w:val="ru-RU"/>
              </w:rPr>
            </w:pPr>
            <w:r w:rsidRPr="000F7A36">
              <w:rPr>
                <w:rFonts w:ascii="Times New Roman" w:eastAsia="Times New Roman" w:hAnsi="Times New Roman"/>
                <w:color w:val="000000"/>
                <w:sz w:val="24"/>
                <w:lang w:val="ru-RU"/>
              </w:rPr>
              <w:t xml:space="preserve">Зарубежная </w:t>
            </w:r>
            <w:r w:rsidRPr="000F7A36">
              <w:rPr>
                <w:lang w:val="ru-RU"/>
              </w:rPr>
              <w:br/>
            </w:r>
            <w:r w:rsidRPr="000F7A36">
              <w:rPr>
                <w:rFonts w:ascii="Times New Roman" w:eastAsia="Times New Roman" w:hAnsi="Times New Roman"/>
                <w:color w:val="000000"/>
                <w:sz w:val="24"/>
                <w:lang w:val="ru-RU"/>
              </w:rPr>
              <w:t xml:space="preserve">приключенческая проза. </w:t>
            </w:r>
            <w:r w:rsidRPr="00AA5BE0">
              <w:rPr>
                <w:rFonts w:ascii="Times New Roman" w:eastAsia="Times New Roman" w:hAnsi="Times New Roman"/>
                <w:color w:val="000000"/>
                <w:sz w:val="24"/>
                <w:lang w:val="ru-RU"/>
              </w:rPr>
              <w:t>Р. Л. Стивенсон.</w:t>
            </w:r>
          </w:p>
          <w:p w:rsidR="00822E15" w:rsidRPr="00AA5BE0" w:rsidRDefault="00E65FC3">
            <w:pPr>
              <w:autoSpaceDE w:val="0"/>
              <w:autoSpaceDN w:val="0"/>
              <w:spacing w:before="70" w:after="0" w:line="230" w:lineRule="auto"/>
              <w:ind w:left="72"/>
              <w:rPr>
                <w:lang w:val="ru-RU"/>
              </w:rPr>
            </w:pPr>
            <w:r w:rsidRPr="00AA5BE0">
              <w:rPr>
                <w:rFonts w:ascii="Times New Roman" w:eastAsia="Times New Roman" w:hAnsi="Times New Roman"/>
                <w:color w:val="000000"/>
                <w:sz w:val="24"/>
                <w:lang w:val="ru-RU"/>
              </w:rPr>
              <w:t>«Остров сокровищ»</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22E15" w:rsidTr="00AA5BE0">
        <w:trPr>
          <w:trHeight w:hRule="exact" w:val="22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lastRenderedPageBreak/>
              <w:t>83.</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AA5BE0" w:rsidRPr="000F7A36" w:rsidRDefault="00AA5BE0" w:rsidP="00AA5BE0">
            <w:pPr>
              <w:autoSpaceDE w:val="0"/>
              <w:autoSpaceDN w:val="0"/>
              <w:spacing w:before="98" w:after="0" w:line="271" w:lineRule="auto"/>
              <w:ind w:left="72" w:right="144"/>
              <w:rPr>
                <w:rFonts w:ascii="Times New Roman" w:eastAsia="Times New Roman" w:hAnsi="Times New Roman"/>
                <w:color w:val="000000"/>
                <w:sz w:val="24"/>
                <w:lang w:val="ru-RU"/>
              </w:rPr>
            </w:pPr>
            <w:r>
              <w:rPr>
                <w:rFonts w:ascii="Times New Roman" w:eastAsia="Times New Roman" w:hAnsi="Times New Roman"/>
                <w:color w:val="000000"/>
                <w:sz w:val="24"/>
                <w:lang w:val="ru-RU"/>
              </w:rPr>
              <w:t>З</w:t>
            </w:r>
            <w:r w:rsidR="00E65FC3" w:rsidRPr="000F7A36">
              <w:rPr>
                <w:rFonts w:ascii="Times New Roman" w:eastAsia="Times New Roman" w:hAnsi="Times New Roman"/>
                <w:color w:val="000000"/>
                <w:sz w:val="24"/>
                <w:lang w:val="ru-RU"/>
              </w:rPr>
              <w:t xml:space="preserve">арубежная проза о </w:t>
            </w:r>
            <w:r w:rsidR="00E65FC3" w:rsidRPr="000F7A36">
              <w:rPr>
                <w:lang w:val="ru-RU"/>
              </w:rPr>
              <w:br/>
            </w:r>
            <w:r w:rsidR="00E65FC3" w:rsidRPr="000F7A36">
              <w:rPr>
                <w:rFonts w:ascii="Times New Roman" w:eastAsia="Times New Roman" w:hAnsi="Times New Roman"/>
                <w:color w:val="000000"/>
                <w:sz w:val="24"/>
                <w:lang w:val="ru-RU"/>
              </w:rPr>
              <w:t xml:space="preserve">животных </w:t>
            </w:r>
          </w:p>
          <w:p w:rsidR="00822E15" w:rsidRPr="000F7A36" w:rsidRDefault="00E65FC3" w:rsidP="00AA5BE0">
            <w:pPr>
              <w:autoSpaceDE w:val="0"/>
              <w:autoSpaceDN w:val="0"/>
              <w:spacing w:before="72" w:after="0" w:line="262" w:lineRule="auto"/>
              <w:ind w:left="72" w:right="288"/>
              <w:rPr>
                <w:lang w:val="ru-RU"/>
              </w:rPr>
            </w:pPr>
            <w:r w:rsidRPr="000F7A36">
              <w:rPr>
                <w:rFonts w:ascii="Times New Roman" w:eastAsia="Times New Roman" w:hAnsi="Times New Roman"/>
                <w:color w:val="000000"/>
                <w:sz w:val="24"/>
                <w:lang w:val="ru-RU"/>
              </w:rPr>
              <w:t>Р.</w:t>
            </w:r>
            <w:r w:rsidR="00AA5BE0">
              <w:rPr>
                <w:rFonts w:ascii="Times New Roman" w:eastAsia="Times New Roman" w:hAnsi="Times New Roman"/>
                <w:color w:val="000000"/>
                <w:sz w:val="24"/>
                <w:lang w:val="ru-RU"/>
              </w:rPr>
              <w:t xml:space="preserve"> </w:t>
            </w:r>
            <w:r w:rsidRPr="00CE2A2A">
              <w:rPr>
                <w:rFonts w:ascii="Times New Roman" w:eastAsia="Times New Roman" w:hAnsi="Times New Roman"/>
                <w:color w:val="000000"/>
                <w:sz w:val="24"/>
                <w:lang w:val="ru-RU"/>
              </w:rPr>
              <w:t>Киплинг. «</w:t>
            </w:r>
            <w:proofErr w:type="spellStart"/>
            <w:r w:rsidRPr="00CE2A2A">
              <w:rPr>
                <w:rFonts w:ascii="Times New Roman" w:eastAsia="Times New Roman" w:hAnsi="Times New Roman"/>
                <w:color w:val="000000"/>
                <w:sz w:val="24"/>
                <w:lang w:val="ru-RU"/>
              </w:rPr>
              <w:t>Рикки-Тикки-Тави</w:t>
            </w:r>
            <w:proofErr w:type="spellEnd"/>
            <w:r w:rsidRPr="00CE2A2A">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Образы людей и </w:t>
            </w:r>
            <w:r w:rsidR="00AA5BE0">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образы животных: сюжет и герои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822E15" w:rsidRDefault="00822E15">
      <w:pPr>
        <w:autoSpaceDE w:val="0"/>
        <w:autoSpaceDN w:val="0"/>
        <w:spacing w:after="0" w:line="14" w:lineRule="exact"/>
      </w:pPr>
    </w:p>
    <w:p w:rsidR="00822E15" w:rsidRDefault="00822E15">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964"/>
        <w:gridCol w:w="734"/>
        <w:gridCol w:w="1620"/>
        <w:gridCol w:w="1668"/>
        <w:gridCol w:w="1164"/>
        <w:gridCol w:w="1826"/>
      </w:tblGrid>
      <w:tr w:rsidR="00822E15" w:rsidRPr="00E55168" w:rsidTr="00AA5BE0">
        <w:trPr>
          <w:trHeight w:hRule="exact" w:val="21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2"/>
            </w:pPr>
            <w:r>
              <w:rPr>
                <w:rFonts w:ascii="Times New Roman" w:eastAsia="Times New Roman" w:hAnsi="Times New Roman"/>
                <w:color w:val="000000"/>
                <w:sz w:val="24"/>
              </w:rPr>
              <w:t>84.</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rsidP="00E55168">
            <w:pPr>
              <w:autoSpaceDE w:val="0"/>
              <w:autoSpaceDN w:val="0"/>
              <w:spacing w:before="98" w:after="0" w:line="271" w:lineRule="auto"/>
              <w:ind w:left="72" w:right="144"/>
              <w:rPr>
                <w:lang w:val="ru-RU"/>
              </w:rPr>
            </w:pPr>
            <w:r w:rsidRPr="000F7A36">
              <w:rPr>
                <w:rFonts w:ascii="Times New Roman" w:eastAsia="Times New Roman" w:hAnsi="Times New Roman"/>
                <w:color w:val="000000"/>
                <w:sz w:val="24"/>
                <w:lang w:val="ru-RU"/>
              </w:rPr>
              <w:t xml:space="preserve">Зарубежная проза о </w:t>
            </w:r>
            <w:r w:rsidRPr="000F7A36">
              <w:rPr>
                <w:lang w:val="ru-RU"/>
              </w:rPr>
              <w:br/>
            </w:r>
            <w:r w:rsidRPr="000F7A36">
              <w:rPr>
                <w:rFonts w:ascii="Times New Roman" w:eastAsia="Times New Roman" w:hAnsi="Times New Roman"/>
                <w:color w:val="000000"/>
                <w:sz w:val="24"/>
                <w:lang w:val="ru-RU"/>
              </w:rPr>
              <w:t>животных Р.</w:t>
            </w:r>
            <w:r w:rsidR="00E55168">
              <w:rPr>
                <w:rFonts w:ascii="Times New Roman" w:eastAsia="Times New Roman" w:hAnsi="Times New Roman"/>
                <w:color w:val="000000"/>
                <w:sz w:val="24"/>
                <w:lang w:val="ru-RU"/>
              </w:rPr>
              <w:t xml:space="preserve"> </w:t>
            </w:r>
            <w:r w:rsidRPr="00E55168">
              <w:rPr>
                <w:rFonts w:ascii="Times New Roman" w:eastAsia="Times New Roman" w:hAnsi="Times New Roman"/>
                <w:color w:val="000000"/>
                <w:sz w:val="24"/>
                <w:lang w:val="ru-RU"/>
              </w:rPr>
              <w:t>Киплинг. «</w:t>
            </w:r>
            <w:proofErr w:type="spellStart"/>
            <w:r w:rsidRPr="00E55168">
              <w:rPr>
                <w:rFonts w:ascii="Times New Roman" w:eastAsia="Times New Roman" w:hAnsi="Times New Roman"/>
                <w:color w:val="000000"/>
                <w:sz w:val="24"/>
                <w:lang w:val="ru-RU"/>
              </w:rPr>
              <w:t>Рикки-Тикки-Тави</w:t>
            </w:r>
            <w:proofErr w:type="spellEnd"/>
            <w:r w:rsidRPr="00E55168">
              <w:rPr>
                <w:rFonts w:ascii="Times New Roman" w:eastAsia="Times New Roman" w:hAnsi="Times New Roman"/>
                <w:color w:val="000000"/>
                <w:sz w:val="24"/>
                <w:lang w:val="ru-RU"/>
              </w:rPr>
              <w:t xml:space="preserve">». </w:t>
            </w:r>
            <w:r w:rsidRPr="000F7A36">
              <w:rPr>
                <w:rFonts w:ascii="Times New Roman" w:eastAsia="Times New Roman" w:hAnsi="Times New Roman"/>
                <w:color w:val="000000"/>
                <w:sz w:val="24"/>
                <w:lang w:val="ru-RU"/>
              </w:rPr>
              <w:t xml:space="preserve">Образы людей и </w:t>
            </w:r>
            <w:r w:rsidRPr="000F7A36">
              <w:rPr>
                <w:lang w:val="ru-RU"/>
              </w:rPr>
              <w:br/>
            </w:r>
            <w:r w:rsidRPr="000F7A36">
              <w:rPr>
                <w:rFonts w:ascii="Times New Roman" w:eastAsia="Times New Roman" w:hAnsi="Times New Roman"/>
                <w:color w:val="000000"/>
                <w:sz w:val="24"/>
                <w:lang w:val="ru-RU"/>
              </w:rPr>
              <w:t xml:space="preserve">образы животных: </w:t>
            </w:r>
            <w:r w:rsidRPr="000F7A36">
              <w:rPr>
                <w:lang w:val="ru-RU"/>
              </w:rPr>
              <w:br/>
            </w:r>
            <w:r w:rsidRPr="000F7A36">
              <w:rPr>
                <w:rFonts w:ascii="Times New Roman" w:eastAsia="Times New Roman" w:hAnsi="Times New Roman"/>
                <w:color w:val="000000"/>
                <w:sz w:val="24"/>
                <w:lang w:val="ru-RU"/>
              </w:rPr>
              <w:t xml:space="preserve">взаимопомощь и выручка.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E65FC3">
            <w:pPr>
              <w:autoSpaceDE w:val="0"/>
              <w:autoSpaceDN w:val="0"/>
              <w:spacing w:before="98" w:after="0" w:line="230" w:lineRule="auto"/>
              <w:ind w:left="74"/>
              <w:rPr>
                <w:lang w:val="ru-RU"/>
              </w:rPr>
            </w:pPr>
            <w:r w:rsidRPr="00E55168">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822E15">
            <w:pPr>
              <w:rPr>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822E15">
            <w:pPr>
              <w:rPr>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822E15">
            <w:pPr>
              <w:rPr>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E65FC3">
            <w:pPr>
              <w:autoSpaceDE w:val="0"/>
              <w:autoSpaceDN w:val="0"/>
              <w:spacing w:before="98" w:after="0" w:line="230" w:lineRule="auto"/>
              <w:ind w:left="72"/>
              <w:rPr>
                <w:lang w:val="ru-RU"/>
              </w:rPr>
            </w:pPr>
            <w:r w:rsidRPr="00E55168">
              <w:rPr>
                <w:rFonts w:ascii="Times New Roman" w:eastAsia="Times New Roman" w:hAnsi="Times New Roman"/>
                <w:color w:val="000000"/>
                <w:sz w:val="24"/>
                <w:lang w:val="ru-RU"/>
              </w:rPr>
              <w:t>Тестирование;</w:t>
            </w:r>
          </w:p>
        </w:tc>
      </w:tr>
      <w:tr w:rsidR="00822E15" w:rsidRPr="00F2384D" w:rsidTr="00AA5BE0">
        <w:trPr>
          <w:trHeight w:hRule="exact" w:val="240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E55168" w:rsidRDefault="00E65FC3">
            <w:pPr>
              <w:autoSpaceDE w:val="0"/>
              <w:autoSpaceDN w:val="0"/>
              <w:spacing w:before="98" w:after="0" w:line="230" w:lineRule="auto"/>
              <w:ind w:left="72"/>
              <w:rPr>
                <w:lang w:val="ru-RU"/>
              </w:rPr>
            </w:pPr>
            <w:r w:rsidRPr="00E55168">
              <w:rPr>
                <w:rFonts w:ascii="Times New Roman" w:eastAsia="Times New Roman" w:hAnsi="Times New Roman"/>
                <w:color w:val="000000"/>
                <w:sz w:val="24"/>
                <w:lang w:val="ru-RU"/>
              </w:rPr>
              <w:t>85.</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E55168" w:rsidRPr="000F7A36" w:rsidRDefault="00E65FC3" w:rsidP="00E55168">
            <w:pPr>
              <w:autoSpaceDE w:val="0"/>
              <w:autoSpaceDN w:val="0"/>
              <w:spacing w:before="98" w:after="0" w:line="271" w:lineRule="auto"/>
              <w:ind w:left="72" w:right="144"/>
              <w:rPr>
                <w:rFonts w:ascii="Times New Roman" w:eastAsia="Times New Roman" w:hAnsi="Times New Roman"/>
                <w:color w:val="000000"/>
                <w:sz w:val="24"/>
                <w:lang w:val="ru-RU"/>
              </w:rPr>
            </w:pPr>
            <w:r w:rsidRPr="000F7A36">
              <w:rPr>
                <w:rFonts w:ascii="Times New Roman" w:eastAsia="Times New Roman" w:hAnsi="Times New Roman"/>
                <w:color w:val="000000"/>
                <w:sz w:val="24"/>
                <w:lang w:val="ru-RU"/>
              </w:rPr>
              <w:t xml:space="preserve">Зарубежная проза о </w:t>
            </w:r>
            <w:r w:rsidRPr="000F7A36">
              <w:rPr>
                <w:lang w:val="ru-RU"/>
              </w:rPr>
              <w:br/>
            </w:r>
            <w:r w:rsidRPr="000F7A36">
              <w:rPr>
                <w:rFonts w:ascii="Times New Roman" w:eastAsia="Times New Roman" w:hAnsi="Times New Roman"/>
                <w:color w:val="000000"/>
                <w:sz w:val="24"/>
                <w:lang w:val="ru-RU"/>
              </w:rPr>
              <w:t>животных</w:t>
            </w:r>
          </w:p>
          <w:p w:rsidR="00822E15" w:rsidRPr="000F7A36" w:rsidRDefault="00E65FC3">
            <w:pPr>
              <w:autoSpaceDE w:val="0"/>
              <w:autoSpaceDN w:val="0"/>
              <w:spacing w:before="70" w:after="0" w:line="281" w:lineRule="auto"/>
              <w:ind w:left="72" w:right="288"/>
              <w:rPr>
                <w:lang w:val="ru-RU"/>
              </w:rPr>
            </w:pPr>
            <w:r w:rsidRPr="000F7A36">
              <w:rPr>
                <w:rFonts w:ascii="Times New Roman" w:eastAsia="Times New Roman" w:hAnsi="Times New Roman"/>
                <w:color w:val="000000"/>
                <w:sz w:val="24"/>
                <w:lang w:val="ru-RU"/>
              </w:rPr>
              <w:t>Э. Сетон-Томпсон. «</w:t>
            </w:r>
            <w:proofErr w:type="spellStart"/>
            <w:r w:rsidRPr="000F7A36">
              <w:rPr>
                <w:rFonts w:ascii="Times New Roman" w:eastAsia="Times New Roman" w:hAnsi="Times New Roman"/>
                <w:color w:val="000000"/>
                <w:sz w:val="24"/>
                <w:lang w:val="ru-RU"/>
              </w:rPr>
              <w:t>Арно</w:t>
            </w:r>
            <w:proofErr w:type="spellEnd"/>
            <w:r w:rsidRPr="000F7A36">
              <w:rPr>
                <w:rFonts w:ascii="Times New Roman" w:eastAsia="Times New Roman" w:hAnsi="Times New Roman"/>
                <w:color w:val="000000"/>
                <w:sz w:val="24"/>
                <w:lang w:val="ru-RU"/>
              </w:rPr>
              <w:t xml:space="preserve">»: героическая судьба </w:t>
            </w:r>
            <w:r w:rsidRPr="000F7A36">
              <w:rPr>
                <w:lang w:val="ru-RU"/>
              </w:rPr>
              <w:br/>
            </w:r>
            <w:r w:rsidRPr="000F7A36">
              <w:rPr>
                <w:rFonts w:ascii="Times New Roman" w:eastAsia="Times New Roman" w:hAnsi="Times New Roman"/>
                <w:color w:val="000000"/>
                <w:sz w:val="24"/>
                <w:lang w:val="ru-RU"/>
              </w:rPr>
              <w:t>почтового голубя.</w:t>
            </w:r>
          </w:p>
          <w:p w:rsidR="00822E15" w:rsidRDefault="00E65FC3">
            <w:pPr>
              <w:autoSpaceDE w:val="0"/>
              <w:autoSpaceDN w:val="0"/>
              <w:spacing w:before="70" w:after="0" w:line="230" w:lineRule="auto"/>
              <w:ind w:left="72"/>
            </w:pPr>
            <w:proofErr w:type="spellStart"/>
            <w:r>
              <w:rPr>
                <w:rFonts w:ascii="Times New Roman" w:eastAsia="Times New Roman" w:hAnsi="Times New Roman"/>
                <w:color w:val="000000"/>
                <w:sz w:val="24"/>
              </w:rPr>
              <w:t>Внеклассное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чтение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98" w:after="0"/>
              <w:ind w:left="72"/>
              <w:rPr>
                <w:lang w:val="ru-RU"/>
              </w:rPr>
            </w:pPr>
            <w:r w:rsidRPr="000F7A36">
              <w:rPr>
                <w:rFonts w:ascii="Times New Roman" w:eastAsia="Times New Roman" w:hAnsi="Times New Roman"/>
                <w:color w:val="000000"/>
                <w:sz w:val="24"/>
                <w:lang w:val="ru-RU"/>
              </w:rPr>
              <w:t xml:space="preserve">Самооценка с </w:t>
            </w:r>
            <w:r w:rsidRPr="000F7A36">
              <w:rPr>
                <w:lang w:val="ru-RU"/>
              </w:rPr>
              <w:br/>
            </w:r>
            <w:proofErr w:type="spellStart"/>
            <w:r w:rsidRPr="000F7A36">
              <w:rPr>
                <w:rFonts w:ascii="Times New Roman" w:eastAsia="Times New Roman" w:hAnsi="Times New Roman"/>
                <w:color w:val="000000"/>
                <w:sz w:val="24"/>
                <w:lang w:val="ru-RU"/>
              </w:rPr>
              <w:t>использованием</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ценочного</w:t>
            </w:r>
            <w:proofErr w:type="spellEnd"/>
            <w:r w:rsidRPr="000F7A36">
              <w:rPr>
                <w:rFonts w:ascii="Times New Roman" w:eastAsia="Times New Roman" w:hAnsi="Times New Roman"/>
                <w:color w:val="000000"/>
                <w:sz w:val="24"/>
                <w:lang w:val="ru-RU"/>
              </w:rPr>
              <w:t xml:space="preserve"> </w:t>
            </w:r>
            <w:r w:rsidRPr="000F7A36">
              <w:rPr>
                <w:lang w:val="ru-RU"/>
              </w:rPr>
              <w:br/>
            </w:r>
            <w:r w:rsidRPr="000F7A36">
              <w:rPr>
                <w:rFonts w:ascii="Times New Roman" w:eastAsia="Times New Roman" w:hAnsi="Times New Roman"/>
                <w:color w:val="000000"/>
                <w:sz w:val="24"/>
                <w:lang w:val="ru-RU"/>
              </w:rPr>
              <w:t>листа»;</w:t>
            </w:r>
          </w:p>
        </w:tc>
      </w:tr>
      <w:tr w:rsidR="00822E15" w:rsidTr="007D229B">
        <w:trPr>
          <w:trHeight w:hRule="exact" w:val="7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7D229B" w:rsidRDefault="00E65FC3">
            <w:pPr>
              <w:autoSpaceDE w:val="0"/>
              <w:autoSpaceDN w:val="0"/>
              <w:spacing w:before="100" w:after="0" w:line="230" w:lineRule="auto"/>
              <w:ind w:left="72"/>
              <w:rPr>
                <w:lang w:val="ru-RU"/>
              </w:rPr>
            </w:pPr>
            <w:r>
              <w:rPr>
                <w:rFonts w:ascii="Times New Roman" w:eastAsia="Times New Roman" w:hAnsi="Times New Roman"/>
                <w:color w:val="000000"/>
                <w:sz w:val="24"/>
              </w:rPr>
              <w:t>86.</w:t>
            </w:r>
            <w:r w:rsidR="007D229B">
              <w:rPr>
                <w:rFonts w:ascii="Times New Roman" w:eastAsia="Times New Roman" w:hAnsi="Times New Roman"/>
                <w:color w:val="000000"/>
                <w:sz w:val="24"/>
                <w:lang w:val="ru-RU"/>
              </w:rPr>
              <w:t>-102</w:t>
            </w:r>
          </w:p>
        </w:tc>
        <w:tc>
          <w:tcPr>
            <w:tcW w:w="29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7D229B" w:rsidRDefault="007D229B">
            <w:pPr>
              <w:autoSpaceDE w:val="0"/>
              <w:autoSpaceDN w:val="0"/>
              <w:spacing w:before="100" w:after="0" w:line="230" w:lineRule="auto"/>
              <w:ind w:left="72"/>
              <w:rPr>
                <w:rFonts w:ascii="Times New Roman" w:hAnsi="Times New Roman" w:cs="Times New Roman"/>
                <w:sz w:val="24"/>
                <w:szCs w:val="24"/>
                <w:lang w:val="ru-RU"/>
              </w:rPr>
            </w:pPr>
            <w:r w:rsidRPr="007D229B">
              <w:rPr>
                <w:rFonts w:ascii="Times New Roman" w:hAnsi="Times New Roman" w:cs="Times New Roman"/>
                <w:sz w:val="24"/>
                <w:szCs w:val="24"/>
                <w:lang w:val="ru-RU"/>
              </w:rPr>
              <w:t>Резерв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pPr>
              <w:autoSpaceDE w:val="0"/>
              <w:autoSpaceDN w:val="0"/>
              <w:spacing w:before="100" w:after="0" w:line="230" w:lineRule="auto"/>
              <w:ind w:left="74"/>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822E15"/>
        </w:tc>
      </w:tr>
    </w:tbl>
    <w:p w:rsidR="00822E15" w:rsidRDefault="00822E15">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3540"/>
        <w:gridCol w:w="734"/>
        <w:gridCol w:w="1620"/>
        <w:gridCol w:w="4658"/>
      </w:tblGrid>
      <w:tr w:rsidR="00822E15">
        <w:trPr>
          <w:trHeight w:hRule="exact" w:val="808"/>
        </w:trPr>
        <w:tc>
          <w:tcPr>
            <w:tcW w:w="354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Pr="000F7A36" w:rsidRDefault="00E65FC3">
            <w:pPr>
              <w:autoSpaceDE w:val="0"/>
              <w:autoSpaceDN w:val="0"/>
              <w:spacing w:before="100" w:after="0" w:line="262" w:lineRule="auto"/>
              <w:ind w:left="72" w:right="576"/>
              <w:rPr>
                <w:lang w:val="ru-RU"/>
              </w:rPr>
            </w:pPr>
            <w:r w:rsidRPr="000F7A36">
              <w:rPr>
                <w:rFonts w:ascii="Times New Roman" w:eastAsia="Times New Roman" w:hAnsi="Times New Roman"/>
                <w:color w:val="000000"/>
                <w:sz w:val="24"/>
                <w:lang w:val="ru-RU"/>
              </w:rPr>
              <w:t>ОБЩЕЕ КОЛИЧЕСТВО ЧАСОВ ПО ПРОГРАММЕ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4"/>
            </w:pPr>
            <w:r>
              <w:rPr>
                <w:rFonts w:ascii="Times New Roman" w:eastAsia="Times New Roman" w:hAnsi="Times New Roman"/>
                <w:color w:val="000000"/>
                <w:sz w:val="24"/>
              </w:rPr>
              <w:t>102</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2</w:t>
            </w:r>
          </w:p>
        </w:tc>
        <w:tc>
          <w:tcPr>
            <w:tcW w:w="4658" w:type="dxa"/>
            <w:tcBorders>
              <w:top w:val="single" w:sz="4" w:space="0" w:color="000000"/>
              <w:left w:val="single" w:sz="4" w:space="0" w:color="000000"/>
              <w:bottom w:val="single" w:sz="4" w:space="0" w:color="000000"/>
              <w:right w:val="single" w:sz="4" w:space="0" w:color="000000"/>
            </w:tcBorders>
            <w:tcMar>
              <w:left w:w="0" w:type="dxa"/>
              <w:right w:w="0" w:type="dxa"/>
            </w:tcMar>
          </w:tcPr>
          <w:p w:rsidR="00822E15" w:rsidRDefault="00E65FC3">
            <w:pPr>
              <w:autoSpaceDE w:val="0"/>
              <w:autoSpaceDN w:val="0"/>
              <w:spacing w:before="100" w:after="0" w:line="230" w:lineRule="auto"/>
              <w:ind w:left="72"/>
            </w:pPr>
            <w:r>
              <w:rPr>
                <w:rFonts w:ascii="Times New Roman" w:eastAsia="Times New Roman" w:hAnsi="Times New Roman"/>
                <w:color w:val="000000"/>
                <w:sz w:val="24"/>
              </w:rPr>
              <w:t>0</w:t>
            </w:r>
          </w:p>
        </w:tc>
      </w:tr>
    </w:tbl>
    <w:p w:rsidR="00822E15" w:rsidRDefault="00822E15">
      <w:pPr>
        <w:autoSpaceDE w:val="0"/>
        <w:autoSpaceDN w:val="0"/>
        <w:spacing w:after="0" w:line="14" w:lineRule="exact"/>
      </w:pPr>
    </w:p>
    <w:p w:rsidR="00822E15" w:rsidRDefault="00822E15">
      <w:pPr>
        <w:sectPr w:rsidR="00822E15">
          <w:pgSz w:w="11900" w:h="16840"/>
          <w:pgMar w:top="284" w:right="650" w:bottom="1440" w:left="666" w:header="720" w:footer="720" w:gutter="0"/>
          <w:cols w:space="720" w:equalWidth="0">
            <w:col w:w="10584" w:space="0"/>
          </w:cols>
          <w:docGrid w:linePitch="360"/>
        </w:sectPr>
      </w:pPr>
    </w:p>
    <w:p w:rsidR="00822E15" w:rsidRDefault="00822E15">
      <w:pPr>
        <w:autoSpaceDE w:val="0"/>
        <w:autoSpaceDN w:val="0"/>
        <w:spacing w:after="78" w:line="220" w:lineRule="exact"/>
      </w:pPr>
    </w:p>
    <w:p w:rsidR="00822E15" w:rsidRDefault="00E65FC3">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822E15" w:rsidRDefault="00E65FC3">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F86129" w:rsidRDefault="00E65FC3" w:rsidP="00F86129">
      <w:pPr>
        <w:autoSpaceDE w:val="0"/>
        <w:autoSpaceDN w:val="0"/>
        <w:spacing w:before="166" w:after="0" w:line="271" w:lineRule="auto"/>
        <w:ind w:right="432"/>
        <w:rPr>
          <w:rFonts w:ascii="Times New Roman" w:eastAsia="Times New Roman" w:hAnsi="Times New Roman"/>
          <w:b/>
          <w:color w:val="000000"/>
          <w:sz w:val="24"/>
          <w:lang w:val="ru-RU"/>
        </w:rPr>
      </w:pPr>
      <w:r w:rsidRPr="000F7A36">
        <w:rPr>
          <w:rFonts w:ascii="Times New Roman" w:eastAsia="Times New Roman" w:hAnsi="Times New Roman"/>
          <w:color w:val="000000"/>
          <w:sz w:val="24"/>
          <w:lang w:val="ru-RU"/>
        </w:rPr>
        <w:t>Литература (в 2 частях), 5 класс /Коровина В.Я., Журавлев В.П., Коровин В.И., АО «</w:t>
      </w:r>
      <w:proofErr w:type="spellStart"/>
      <w:r w:rsidRPr="000F7A36">
        <w:rPr>
          <w:rFonts w:ascii="Times New Roman" w:eastAsia="Times New Roman" w:hAnsi="Times New Roman"/>
          <w:color w:val="000000"/>
          <w:sz w:val="24"/>
          <w:lang w:val="ru-RU"/>
        </w:rPr>
        <w:t>Издательств</w:t>
      </w:r>
      <w:proofErr w:type="gramStart"/>
      <w:r w:rsidRPr="000F7A36">
        <w:rPr>
          <w:rFonts w:ascii="Times New Roman" w:eastAsia="Times New Roman" w:hAnsi="Times New Roman"/>
          <w:color w:val="000000"/>
          <w:sz w:val="24"/>
          <w:lang w:val="ru-RU"/>
        </w:rPr>
        <w:t>о«</w:t>
      </w:r>
      <w:proofErr w:type="gramEnd"/>
      <w:r w:rsidRPr="000F7A36">
        <w:rPr>
          <w:rFonts w:ascii="Times New Roman" w:eastAsia="Times New Roman" w:hAnsi="Times New Roman"/>
          <w:color w:val="000000"/>
          <w:sz w:val="24"/>
          <w:lang w:val="ru-RU"/>
        </w:rPr>
        <w:t>Просвещение</w:t>
      </w:r>
      <w:proofErr w:type="spellEnd"/>
      <w:r w:rsidRPr="000F7A36">
        <w:rPr>
          <w:rFonts w:ascii="Times New Roman" w:eastAsia="Times New Roman" w:hAnsi="Times New Roman"/>
          <w:color w:val="000000"/>
          <w:sz w:val="24"/>
          <w:lang w:val="ru-RU"/>
        </w:rPr>
        <w:t xml:space="preserve">»; </w:t>
      </w:r>
      <w:r w:rsidRPr="000F7A36">
        <w:rPr>
          <w:lang w:val="ru-RU"/>
        </w:rPr>
        <w:br/>
      </w:r>
    </w:p>
    <w:p w:rsidR="00822E15" w:rsidRPr="000F7A36" w:rsidRDefault="00E65FC3" w:rsidP="00F86129">
      <w:pPr>
        <w:autoSpaceDE w:val="0"/>
        <w:autoSpaceDN w:val="0"/>
        <w:spacing w:before="166" w:after="0" w:line="271" w:lineRule="auto"/>
        <w:ind w:right="432"/>
        <w:rPr>
          <w:lang w:val="ru-RU"/>
        </w:rPr>
      </w:pPr>
      <w:r w:rsidRPr="000F7A36">
        <w:rPr>
          <w:rFonts w:ascii="Times New Roman" w:eastAsia="Times New Roman" w:hAnsi="Times New Roman"/>
          <w:b/>
          <w:color w:val="000000"/>
          <w:sz w:val="24"/>
          <w:lang w:val="ru-RU"/>
        </w:rPr>
        <w:t>МЕТОДИЧЕСКИЕ МАТЕРИАЛЫ ДЛЯ УЧИТЕЛЯ</w:t>
      </w:r>
    </w:p>
    <w:p w:rsidR="00822E15" w:rsidRPr="000F7A36" w:rsidRDefault="00E65FC3">
      <w:pPr>
        <w:autoSpaceDE w:val="0"/>
        <w:autoSpaceDN w:val="0"/>
        <w:spacing w:before="166" w:after="0" w:line="262" w:lineRule="auto"/>
        <w:ind w:right="576"/>
        <w:rPr>
          <w:lang w:val="ru-RU"/>
        </w:rPr>
      </w:pPr>
      <w:r w:rsidRPr="000F7A36">
        <w:rPr>
          <w:rFonts w:ascii="Times New Roman" w:eastAsia="Times New Roman" w:hAnsi="Times New Roman"/>
          <w:color w:val="000000"/>
          <w:sz w:val="24"/>
          <w:lang w:val="ru-RU"/>
        </w:rPr>
        <w:t>О. А. Еремина. Уроки литературы в 5 классе. Книга для учителя Литературные викторины. Л.Л. Бельская</w:t>
      </w:r>
    </w:p>
    <w:p w:rsidR="00822E15" w:rsidRPr="000F7A36" w:rsidRDefault="00E65FC3">
      <w:pPr>
        <w:autoSpaceDE w:val="0"/>
        <w:autoSpaceDN w:val="0"/>
        <w:spacing w:before="264" w:after="0" w:line="230" w:lineRule="auto"/>
        <w:rPr>
          <w:lang w:val="ru-RU"/>
        </w:rPr>
      </w:pPr>
      <w:r w:rsidRPr="000F7A36">
        <w:rPr>
          <w:rFonts w:ascii="Times New Roman" w:eastAsia="Times New Roman" w:hAnsi="Times New Roman"/>
          <w:b/>
          <w:color w:val="000000"/>
          <w:sz w:val="24"/>
          <w:lang w:val="ru-RU"/>
        </w:rPr>
        <w:t>ЦИФРОВЫЕ ОБРАЗОВАТЕЛЬНЫЕ РЕСУРСЫ И РЕСУРСЫ СЕТИ ИНТЕРНЕТ</w:t>
      </w:r>
    </w:p>
    <w:p w:rsidR="00822E15" w:rsidRPr="000F7A36" w:rsidRDefault="00E65FC3">
      <w:pPr>
        <w:autoSpaceDE w:val="0"/>
        <w:autoSpaceDN w:val="0"/>
        <w:spacing w:before="168" w:after="0" w:line="230" w:lineRule="auto"/>
        <w:rPr>
          <w:lang w:val="ru-RU"/>
        </w:rPr>
      </w:pPr>
      <w:r>
        <w:rPr>
          <w:rFonts w:ascii="Times New Roman" w:eastAsia="Times New Roman" w:hAnsi="Times New Roman"/>
          <w:color w:val="000000"/>
          <w:sz w:val="24"/>
        </w:rPr>
        <w:t>http</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0F7A3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0F7A3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modules</w:t>
      </w:r>
      <w:r w:rsidRPr="000F7A3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php</w:t>
      </w:r>
      <w:proofErr w:type="spellEnd"/>
      <w:r w:rsidRPr="000F7A36">
        <w:rPr>
          <w:rFonts w:ascii="Times New Roman" w:eastAsia="Times New Roman" w:hAnsi="Times New Roman"/>
          <w:color w:val="000000"/>
          <w:sz w:val="24"/>
          <w:lang w:val="ru-RU"/>
        </w:rPr>
        <w:t>?</w:t>
      </w:r>
    </w:p>
    <w:p w:rsidR="00822E15" w:rsidRPr="000F7A36" w:rsidRDefault="00E65FC3">
      <w:pPr>
        <w:autoSpaceDE w:val="0"/>
        <w:autoSpaceDN w:val="0"/>
        <w:spacing w:before="70" w:after="0" w:line="281" w:lineRule="auto"/>
        <w:ind w:right="144"/>
        <w:rPr>
          <w:lang w:val="ru-RU"/>
        </w:rPr>
      </w:pPr>
      <w:proofErr w:type="gramStart"/>
      <w:r>
        <w:rPr>
          <w:rFonts w:ascii="Times New Roman" w:eastAsia="Times New Roman" w:hAnsi="Times New Roman"/>
          <w:color w:val="000000"/>
          <w:sz w:val="24"/>
        </w:rPr>
        <w:t>op</w:t>
      </w:r>
      <w:r w:rsidRPr="000F7A36">
        <w:rPr>
          <w:rFonts w:ascii="Times New Roman" w:eastAsia="Times New Roman" w:hAnsi="Times New Roman"/>
          <w:color w:val="000000"/>
          <w:sz w:val="24"/>
          <w:lang w:val="ru-RU"/>
        </w:rPr>
        <w:t>=</w:t>
      </w:r>
      <w:proofErr w:type="spellStart"/>
      <w:proofErr w:type="gramEnd"/>
      <w:r>
        <w:rPr>
          <w:rFonts w:ascii="Times New Roman" w:eastAsia="Times New Roman" w:hAnsi="Times New Roman"/>
          <w:color w:val="000000"/>
          <w:sz w:val="24"/>
        </w:rPr>
        <w:t>modload</w:t>
      </w:r>
      <w:proofErr w:type="spellEnd"/>
      <w:r w:rsidRPr="000F7A36">
        <w:rPr>
          <w:rFonts w:ascii="Times New Roman" w:eastAsia="Times New Roman" w:hAnsi="Times New Roman"/>
          <w:color w:val="000000"/>
          <w:sz w:val="24"/>
          <w:lang w:val="ru-RU"/>
        </w:rPr>
        <w:t>&amp;</w:t>
      </w:r>
      <w:r>
        <w:rPr>
          <w:rFonts w:ascii="Times New Roman" w:eastAsia="Times New Roman" w:hAnsi="Times New Roman"/>
          <w:color w:val="000000"/>
          <w:sz w:val="24"/>
        </w:rPr>
        <w:t>name</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Web</w:t>
      </w:r>
      <w:r w:rsidRPr="000F7A36">
        <w:rPr>
          <w:rFonts w:ascii="Times New Roman" w:eastAsia="Times New Roman" w:hAnsi="Times New Roman"/>
          <w:color w:val="000000"/>
          <w:sz w:val="24"/>
          <w:lang w:val="ru-RU"/>
        </w:rPr>
        <w:t>_</w:t>
      </w:r>
      <w:r>
        <w:rPr>
          <w:rFonts w:ascii="Times New Roman" w:eastAsia="Times New Roman" w:hAnsi="Times New Roman"/>
          <w:color w:val="000000"/>
          <w:sz w:val="24"/>
        </w:rPr>
        <w:t>Links</w:t>
      </w:r>
      <w:r w:rsidRPr="000F7A36">
        <w:rPr>
          <w:rFonts w:ascii="Times New Roman" w:eastAsia="Times New Roman" w:hAnsi="Times New Roman"/>
          <w:color w:val="000000"/>
          <w:sz w:val="24"/>
          <w:lang w:val="ru-RU"/>
        </w:rPr>
        <w:t>&amp;</w:t>
      </w:r>
      <w:r>
        <w:rPr>
          <w:rFonts w:ascii="Times New Roman" w:eastAsia="Times New Roman" w:hAnsi="Times New Roman"/>
          <w:color w:val="000000"/>
          <w:sz w:val="24"/>
        </w:rPr>
        <w:t>file</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0F7A36">
        <w:rPr>
          <w:rFonts w:ascii="Times New Roman" w:eastAsia="Times New Roman" w:hAnsi="Times New Roman"/>
          <w:color w:val="000000"/>
          <w:sz w:val="24"/>
          <w:lang w:val="ru-RU"/>
        </w:rPr>
        <w:t>&amp;</w:t>
      </w:r>
      <w:r>
        <w:rPr>
          <w:rFonts w:ascii="Times New Roman" w:eastAsia="Times New Roman" w:hAnsi="Times New Roman"/>
          <w:color w:val="000000"/>
          <w:sz w:val="24"/>
        </w:rPr>
        <w:t>l</w:t>
      </w:r>
      <w:r w:rsidRPr="000F7A36">
        <w:rPr>
          <w:rFonts w:ascii="Times New Roman" w:eastAsia="Times New Roman" w:hAnsi="Times New Roman"/>
          <w:color w:val="000000"/>
          <w:sz w:val="24"/>
          <w:lang w:val="ru-RU"/>
        </w:rPr>
        <w:t>_</w:t>
      </w:r>
      <w:r>
        <w:rPr>
          <w:rFonts w:ascii="Times New Roman" w:eastAsia="Times New Roman" w:hAnsi="Times New Roman"/>
          <w:color w:val="000000"/>
          <w:sz w:val="24"/>
        </w:rPr>
        <w:t>op</w:t>
      </w:r>
      <w:r w:rsidRPr="000F7A3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viewlink</w:t>
      </w:r>
      <w:proofErr w:type="spellEnd"/>
      <w:r w:rsidRPr="000F7A36">
        <w:rPr>
          <w:rFonts w:ascii="Times New Roman" w:eastAsia="Times New Roman" w:hAnsi="Times New Roman"/>
          <w:color w:val="000000"/>
          <w:sz w:val="24"/>
          <w:lang w:val="ru-RU"/>
        </w:rPr>
        <w:t>&amp;</w:t>
      </w:r>
      <w:proofErr w:type="spellStart"/>
      <w:r>
        <w:rPr>
          <w:rFonts w:ascii="Times New Roman" w:eastAsia="Times New Roman" w:hAnsi="Times New Roman"/>
          <w:color w:val="000000"/>
          <w:sz w:val="24"/>
        </w:rPr>
        <w:t>cid</w:t>
      </w:r>
      <w:proofErr w:type="spellEnd"/>
      <w:r w:rsidRPr="000F7A36">
        <w:rPr>
          <w:rFonts w:ascii="Times New Roman" w:eastAsia="Times New Roman" w:hAnsi="Times New Roman"/>
          <w:color w:val="000000"/>
          <w:sz w:val="24"/>
          <w:lang w:val="ru-RU"/>
        </w:rPr>
        <w:t>=299&amp;</w:t>
      </w:r>
      <w:r>
        <w:rPr>
          <w:rFonts w:ascii="Times New Roman" w:eastAsia="Times New Roman" w:hAnsi="Times New Roman"/>
          <w:color w:val="000000"/>
          <w:sz w:val="24"/>
        </w:rPr>
        <w:t>fids</w:t>
      </w:r>
      <w:r w:rsidRPr="000F7A36">
        <w:rPr>
          <w:rFonts w:ascii="Times New Roman" w:eastAsia="Times New Roman" w:hAnsi="Times New Roman"/>
          <w:color w:val="000000"/>
          <w:sz w:val="24"/>
          <w:lang w:val="ru-RU"/>
        </w:rPr>
        <w:t xml:space="preserve">[]=269/ Каталог </w:t>
      </w:r>
      <w:r w:rsidRPr="000F7A36">
        <w:rPr>
          <w:lang w:val="ru-RU"/>
        </w:rPr>
        <w:br/>
      </w:r>
      <w:r w:rsidRPr="000F7A36">
        <w:rPr>
          <w:rFonts w:ascii="Times New Roman" w:eastAsia="Times New Roman" w:hAnsi="Times New Roman"/>
          <w:color w:val="000000"/>
          <w:sz w:val="24"/>
          <w:lang w:val="ru-RU"/>
        </w:rPr>
        <w:t xml:space="preserve">образовательных ресурсов по литературе </w:t>
      </w:r>
      <w:r w:rsidRPr="000F7A36">
        <w:rPr>
          <w:lang w:val="ru-RU"/>
        </w:rPr>
        <w:br/>
      </w:r>
      <w:r>
        <w:rPr>
          <w:rFonts w:ascii="Times New Roman" w:eastAsia="Times New Roman" w:hAnsi="Times New Roman"/>
          <w:color w:val="000000"/>
          <w:sz w:val="24"/>
        </w:rPr>
        <w:t>http</w:t>
      </w:r>
      <w:r w:rsidRPr="000F7A3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w:t>
      </w:r>
      <w:proofErr w:type="spellEnd"/>
      <w:r w:rsidRPr="000F7A3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0F7A3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F7A36">
        <w:rPr>
          <w:rFonts w:ascii="Times New Roman" w:eastAsia="Times New Roman" w:hAnsi="Times New Roman"/>
          <w:color w:val="000000"/>
          <w:sz w:val="24"/>
          <w:lang w:val="ru-RU"/>
        </w:rPr>
        <w:t xml:space="preserve">/ – Коллекция: русская и зарубежная литература для школы </w:t>
      </w:r>
      <w:r>
        <w:rPr>
          <w:rFonts w:ascii="Times New Roman" w:eastAsia="Times New Roman" w:hAnsi="Times New Roman"/>
          <w:color w:val="000000"/>
          <w:sz w:val="24"/>
        </w:rPr>
        <w:t>http</w:t>
      </w:r>
      <w:r w:rsidRPr="000F7A36">
        <w:rPr>
          <w:rFonts w:ascii="Times New Roman" w:eastAsia="Times New Roman" w:hAnsi="Times New Roman"/>
          <w:color w:val="000000"/>
          <w:sz w:val="24"/>
          <w:lang w:val="ru-RU"/>
        </w:rPr>
        <w:t>://</w:t>
      </w:r>
      <w:r>
        <w:rPr>
          <w:rFonts w:ascii="Times New Roman" w:eastAsia="Times New Roman" w:hAnsi="Times New Roman"/>
          <w:color w:val="000000"/>
          <w:sz w:val="24"/>
        </w:rPr>
        <w:t>lit</w:t>
      </w:r>
      <w:r w:rsidRPr="000F7A36">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september</w:t>
      </w:r>
      <w:proofErr w:type="spellEnd"/>
      <w:r w:rsidRPr="000F7A3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0F7A36">
        <w:rPr>
          <w:rFonts w:ascii="Times New Roman" w:eastAsia="Times New Roman" w:hAnsi="Times New Roman"/>
          <w:color w:val="000000"/>
          <w:sz w:val="24"/>
          <w:lang w:val="ru-RU"/>
        </w:rPr>
        <w:t>/ –Электронная версия газеты</w:t>
      </w:r>
      <w:r w:rsidRPr="000F7A36">
        <w:rPr>
          <w:lang w:val="ru-RU"/>
        </w:rPr>
        <w:br/>
      </w:r>
      <w:r w:rsidRPr="000F7A36">
        <w:rPr>
          <w:rFonts w:ascii="Times New Roman" w:eastAsia="Times New Roman" w:hAnsi="Times New Roman"/>
          <w:color w:val="000000"/>
          <w:sz w:val="24"/>
          <w:lang w:val="ru-RU"/>
        </w:rPr>
        <w:t xml:space="preserve">«Литература». </w:t>
      </w:r>
    </w:p>
    <w:p w:rsidR="00F86129" w:rsidRDefault="00F86129">
      <w:pPr>
        <w:rPr>
          <w:lang w:val="ru-RU"/>
        </w:rPr>
      </w:pPr>
    </w:p>
    <w:p w:rsidR="00822E15" w:rsidRPr="000F7A36" w:rsidRDefault="00E65FC3">
      <w:pPr>
        <w:autoSpaceDE w:val="0"/>
        <w:autoSpaceDN w:val="0"/>
        <w:spacing w:after="0" w:line="230" w:lineRule="auto"/>
        <w:rPr>
          <w:lang w:val="ru-RU"/>
        </w:rPr>
      </w:pPr>
      <w:r w:rsidRPr="000F7A36">
        <w:rPr>
          <w:rFonts w:ascii="Times New Roman" w:eastAsia="Times New Roman" w:hAnsi="Times New Roman"/>
          <w:b/>
          <w:color w:val="000000"/>
          <w:sz w:val="24"/>
          <w:lang w:val="ru-RU"/>
        </w:rPr>
        <w:t>МАТЕРИАЛЬНО-ТЕХНИЧЕСКОЕ ОБЕСПЕЧЕНИЕ ОБРАЗОВАТЕЛЬНОГО ПРОЦЕССА</w:t>
      </w:r>
      <w:r w:rsidR="00F86129">
        <w:rPr>
          <w:rFonts w:ascii="Times New Roman" w:eastAsia="Times New Roman" w:hAnsi="Times New Roman"/>
          <w:b/>
          <w:color w:val="000000"/>
          <w:sz w:val="24"/>
          <w:lang w:val="ru-RU"/>
        </w:rPr>
        <w:t>:</w:t>
      </w:r>
    </w:p>
    <w:p w:rsidR="00822E15" w:rsidRPr="000F7A36" w:rsidRDefault="00E65FC3">
      <w:pPr>
        <w:autoSpaceDE w:val="0"/>
        <w:autoSpaceDN w:val="0"/>
        <w:spacing w:before="346" w:after="0" w:line="302" w:lineRule="auto"/>
        <w:ind w:right="6912"/>
        <w:rPr>
          <w:lang w:val="ru-RU"/>
        </w:rPr>
      </w:pPr>
      <w:r w:rsidRPr="000F7A36">
        <w:rPr>
          <w:rFonts w:ascii="Times New Roman" w:eastAsia="Times New Roman" w:hAnsi="Times New Roman"/>
          <w:b/>
          <w:color w:val="000000"/>
          <w:sz w:val="24"/>
          <w:lang w:val="ru-RU"/>
        </w:rPr>
        <w:t>УЧЕБНОЕ ОБОРУДОВАНИЕ</w:t>
      </w:r>
      <w:proofErr w:type="gramStart"/>
      <w:r w:rsidRPr="000F7A36">
        <w:rPr>
          <w:rFonts w:ascii="Times New Roman" w:eastAsia="Times New Roman" w:hAnsi="Times New Roman"/>
          <w:b/>
          <w:color w:val="000000"/>
          <w:sz w:val="24"/>
          <w:lang w:val="ru-RU"/>
        </w:rPr>
        <w:t xml:space="preserve"> </w:t>
      </w:r>
      <w:r w:rsidR="00F86129">
        <w:rPr>
          <w:rFonts w:ascii="Times New Roman" w:eastAsia="Times New Roman" w:hAnsi="Times New Roman"/>
          <w:b/>
          <w:color w:val="000000"/>
          <w:sz w:val="24"/>
          <w:lang w:val="ru-RU"/>
        </w:rPr>
        <w:t>:</w:t>
      </w:r>
      <w:proofErr w:type="gramEnd"/>
      <w:r w:rsidRPr="000F7A36">
        <w:rPr>
          <w:lang w:val="ru-RU"/>
        </w:rPr>
        <w:br/>
      </w:r>
      <w:r w:rsidRPr="000F7A36">
        <w:rPr>
          <w:rFonts w:ascii="Times New Roman" w:eastAsia="Times New Roman" w:hAnsi="Times New Roman"/>
          <w:color w:val="000000"/>
          <w:sz w:val="24"/>
          <w:lang w:val="ru-RU"/>
        </w:rPr>
        <w:t>Портреты, дидактический материал</w:t>
      </w:r>
    </w:p>
    <w:p w:rsidR="00822E15" w:rsidRPr="000F7A36" w:rsidRDefault="00E65FC3">
      <w:pPr>
        <w:autoSpaceDE w:val="0"/>
        <w:autoSpaceDN w:val="0"/>
        <w:spacing w:before="262" w:after="0" w:line="302" w:lineRule="auto"/>
        <w:ind w:right="3024"/>
        <w:rPr>
          <w:lang w:val="ru-RU"/>
        </w:rPr>
      </w:pPr>
      <w:r w:rsidRPr="000F7A36">
        <w:rPr>
          <w:rFonts w:ascii="Times New Roman" w:eastAsia="Times New Roman" w:hAnsi="Times New Roman"/>
          <w:b/>
          <w:color w:val="000000"/>
          <w:sz w:val="24"/>
          <w:lang w:val="ru-RU"/>
        </w:rPr>
        <w:t xml:space="preserve">ОБОРУДОВАНИЕ ДЛЯ ПРОВЕДЕНИЯ ПРАКТИЧЕСКИХ РАБОТ </w:t>
      </w:r>
      <w:r w:rsidRPr="000F7A36">
        <w:rPr>
          <w:rFonts w:ascii="Times New Roman" w:eastAsia="Times New Roman" w:hAnsi="Times New Roman"/>
          <w:color w:val="000000"/>
          <w:sz w:val="24"/>
          <w:lang w:val="ru-RU"/>
        </w:rPr>
        <w:t>Мультимедийный проектор</w:t>
      </w:r>
    </w:p>
    <w:p w:rsidR="00822E15" w:rsidRPr="000F7A36" w:rsidRDefault="00822E15">
      <w:pPr>
        <w:rPr>
          <w:lang w:val="ru-RU"/>
        </w:rPr>
        <w:sectPr w:rsidR="00822E15" w:rsidRPr="000F7A36">
          <w:pgSz w:w="11900" w:h="16840"/>
          <w:pgMar w:top="298" w:right="650" w:bottom="1440" w:left="666" w:header="720" w:footer="720" w:gutter="0"/>
          <w:cols w:space="720" w:equalWidth="0">
            <w:col w:w="10584" w:space="0"/>
          </w:cols>
          <w:docGrid w:linePitch="360"/>
        </w:sectPr>
      </w:pPr>
    </w:p>
    <w:p w:rsidR="00E65FC3" w:rsidRPr="000F7A36" w:rsidRDefault="00E65FC3">
      <w:pPr>
        <w:rPr>
          <w:lang w:val="ru-RU"/>
        </w:rPr>
      </w:pPr>
    </w:p>
    <w:sectPr w:rsidR="00E65FC3" w:rsidRPr="000F7A36"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1425A"/>
    <w:rsid w:val="00034616"/>
    <w:rsid w:val="0006063C"/>
    <w:rsid w:val="000F7A36"/>
    <w:rsid w:val="001454A5"/>
    <w:rsid w:val="0015074B"/>
    <w:rsid w:val="00221049"/>
    <w:rsid w:val="0029639D"/>
    <w:rsid w:val="003235F5"/>
    <w:rsid w:val="00326F90"/>
    <w:rsid w:val="004A2C0A"/>
    <w:rsid w:val="00573964"/>
    <w:rsid w:val="005D6413"/>
    <w:rsid w:val="005E52C2"/>
    <w:rsid w:val="007D229B"/>
    <w:rsid w:val="00822E15"/>
    <w:rsid w:val="008358D9"/>
    <w:rsid w:val="00AA1D8D"/>
    <w:rsid w:val="00AA5BE0"/>
    <w:rsid w:val="00AE6957"/>
    <w:rsid w:val="00B47730"/>
    <w:rsid w:val="00C03BD0"/>
    <w:rsid w:val="00CB0664"/>
    <w:rsid w:val="00CE2A2A"/>
    <w:rsid w:val="00D26A5F"/>
    <w:rsid w:val="00D9175F"/>
    <w:rsid w:val="00E55168"/>
    <w:rsid w:val="00E65FC3"/>
    <w:rsid w:val="00F2384D"/>
    <w:rsid w:val="00F8612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F86129"/>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F861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F86129"/>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F861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C5583-DC3C-49F4-B23A-4DC6C0C4C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8991</Words>
  <Characters>51251</Characters>
  <Application>Microsoft Office Word</Application>
  <DocSecurity>0</DocSecurity>
  <Lines>427</Lines>
  <Paragraphs>120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60122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Юдина</dc:creator>
  <cp:lastModifiedBy>HP</cp:lastModifiedBy>
  <cp:revision>2</cp:revision>
  <cp:lastPrinted>2022-09-02T09:28:00Z</cp:lastPrinted>
  <dcterms:created xsi:type="dcterms:W3CDTF">2022-10-21T10:04:00Z</dcterms:created>
  <dcterms:modified xsi:type="dcterms:W3CDTF">2022-10-21T10:04:00Z</dcterms:modified>
</cp:coreProperties>
</file>