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292E" w14:textId="75A43F78" w:rsidR="00B30DB6" w:rsidRPr="006D1ED7" w:rsidRDefault="00D13F1E" w:rsidP="00226D60">
      <w:pPr>
        <w:tabs>
          <w:tab w:val="left" w:pos="1828"/>
        </w:tabs>
        <w:spacing w:after="0"/>
        <w:rPr>
          <w:lang w:val="ru-RU"/>
        </w:rPr>
        <w:sectPr w:rsidR="00B30DB6" w:rsidRPr="006D1ED7">
          <w:pgSz w:w="11900" w:h="16840"/>
          <w:pgMar w:top="1440" w:right="1440" w:bottom="1440" w:left="1440" w:header="720" w:footer="720" w:gutter="0"/>
          <w:cols w:space="720" w:equalWidth="0">
            <w:col w:w="10284" w:space="0"/>
          </w:cols>
          <w:docGrid w:linePitch="360"/>
        </w:sectPr>
      </w:pPr>
      <w:r w:rsidRPr="00E74209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 xml:space="preserve">       </w:t>
      </w:r>
      <w:r w:rsidR="00226D60">
        <w:rPr>
          <w:noProof/>
        </w:rPr>
        <w:drawing>
          <wp:inline distT="0" distB="0" distL="0" distR="0" wp14:anchorId="56F57BAC" wp14:editId="56E5460A">
            <wp:extent cx="5727700" cy="7879080"/>
            <wp:effectExtent l="0" t="0" r="635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7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209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 xml:space="preserve">             </w:t>
      </w:r>
    </w:p>
    <w:p w14:paraId="0A837B8B" w14:textId="77777777" w:rsidR="00B30DB6" w:rsidRPr="006D1ED7" w:rsidRDefault="00B30DB6">
      <w:pPr>
        <w:autoSpaceDE w:val="0"/>
        <w:autoSpaceDN w:val="0"/>
        <w:spacing w:after="78" w:line="220" w:lineRule="exact"/>
        <w:rPr>
          <w:lang w:val="ru-RU"/>
        </w:rPr>
      </w:pPr>
    </w:p>
    <w:p w14:paraId="71272EF4" w14:textId="77777777" w:rsidR="00B30DB6" w:rsidRPr="006D1ED7" w:rsidRDefault="006D1ED7">
      <w:pPr>
        <w:autoSpaceDE w:val="0"/>
        <w:autoSpaceDN w:val="0"/>
        <w:spacing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7412DF8" w14:textId="77777777" w:rsidR="00B30DB6" w:rsidRPr="006D1ED7" w:rsidRDefault="006D1ED7">
      <w:pPr>
        <w:autoSpaceDE w:val="0"/>
        <w:autoSpaceDN w:val="0"/>
        <w:spacing w:before="346" w:after="0" w:line="262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14:paraId="6A8D4926" w14:textId="62DDA677" w:rsidR="00B30DB6" w:rsidRPr="006D1ED7" w:rsidRDefault="006D1ED7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народов России»(далее  — ОДНКНР) для 5</w:t>
      </w:r>
      <w:r w:rsidR="00CE4BD7">
        <w:rPr>
          <w:rFonts w:ascii="Times New Roman" w:eastAsia="Times New Roman" w:hAnsi="Times New Roman"/>
          <w:color w:val="000000"/>
          <w:sz w:val="24"/>
          <w:lang w:val="ru-RU"/>
        </w:rPr>
        <w:t xml:space="preserve">-6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классов образовательных организаций составлена в соответствии с: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14:paraId="493C30A3" w14:textId="77777777" w:rsidR="00B30DB6" w:rsidRPr="006D1ED7" w:rsidRDefault="006D1ED7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14:paraId="2522C465" w14:textId="77777777" w:rsidR="00B30DB6" w:rsidRPr="006D1ED7" w:rsidRDefault="006D1ED7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России  —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14:paraId="41D50EBD" w14:textId="77777777" w:rsidR="00B30DB6" w:rsidRPr="006D1ED7" w:rsidRDefault="006D1ED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14:paraId="25A33D68" w14:textId="77777777" w:rsidR="00B30DB6" w:rsidRPr="006D1ED7" w:rsidRDefault="006D1ED7">
      <w:pPr>
        <w:autoSpaceDE w:val="0"/>
        <w:autoSpaceDN w:val="0"/>
        <w:spacing w:before="70" w:after="0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14:paraId="027782F8" w14:textId="77777777" w:rsidR="00B30DB6" w:rsidRPr="006D1ED7" w:rsidRDefault="006D1ED7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14:paraId="3DE822CF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D8C3A51" w14:textId="77777777" w:rsidR="00B30DB6" w:rsidRPr="006D1ED7" w:rsidRDefault="00B30DB6">
      <w:pPr>
        <w:autoSpaceDE w:val="0"/>
        <w:autoSpaceDN w:val="0"/>
        <w:spacing w:after="78" w:line="220" w:lineRule="exact"/>
        <w:rPr>
          <w:lang w:val="ru-RU"/>
        </w:rPr>
      </w:pPr>
    </w:p>
    <w:p w14:paraId="57A5FB1C" w14:textId="77777777" w:rsidR="00B30DB6" w:rsidRPr="006D1ED7" w:rsidRDefault="006D1ED7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159F382B" w14:textId="77777777" w:rsidR="00B30DB6" w:rsidRPr="006D1ED7" w:rsidRDefault="006D1ED7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183A78AE" w14:textId="77777777" w:rsidR="00B30DB6" w:rsidRPr="006D1ED7" w:rsidRDefault="006D1ED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16346163" w14:textId="77777777" w:rsidR="00B30DB6" w:rsidRPr="006D1ED7" w:rsidRDefault="006D1ED7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7288D2F3" w14:textId="77777777" w:rsidR="00B30DB6" w:rsidRPr="006D1ED7" w:rsidRDefault="006D1ED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культурологичности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0611B921" w14:textId="77777777" w:rsidR="00B30DB6" w:rsidRPr="006D1ED7" w:rsidRDefault="006D1ED7">
      <w:pPr>
        <w:autoSpaceDE w:val="0"/>
        <w:autoSpaceDN w:val="0"/>
        <w:spacing w:before="70" w:after="0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70F7DC69" w14:textId="77777777" w:rsidR="00B30DB6" w:rsidRPr="006D1ED7" w:rsidRDefault="006D1ED7">
      <w:pPr>
        <w:autoSpaceDE w:val="0"/>
        <w:autoSpaceDN w:val="0"/>
        <w:spacing w:before="70" w:after="0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6FCF958A" w14:textId="77777777" w:rsidR="00B30DB6" w:rsidRPr="006D1ED7" w:rsidRDefault="006D1ED7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14:paraId="09A8B078" w14:textId="77777777" w:rsidR="00B30DB6" w:rsidRPr="006D1ED7" w:rsidRDefault="006D1ED7">
      <w:pPr>
        <w:autoSpaceDE w:val="0"/>
        <w:autoSpaceDN w:val="0"/>
        <w:spacing w:before="264" w:after="0" w:line="262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14:paraId="27869D46" w14:textId="77777777" w:rsidR="00B30DB6" w:rsidRPr="006D1ED7" w:rsidRDefault="006D1ED7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14:paraId="724C4A50" w14:textId="77777777" w:rsidR="00B30DB6" w:rsidRPr="006D1ED7" w:rsidRDefault="006D1ED7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73CBCEA1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6CC2E228" w14:textId="77777777" w:rsidR="00B30DB6" w:rsidRPr="006D1ED7" w:rsidRDefault="006D1ED7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14:paraId="0B6B197D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26BD74C1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4D34C743" w14:textId="77777777" w:rsidR="00B30DB6" w:rsidRPr="006D1ED7" w:rsidRDefault="006D1ED7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14:paraId="7CCD2330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64CBDE13" w14:textId="77777777" w:rsidR="00B30DB6" w:rsidRPr="006D1ED7" w:rsidRDefault="006D1ED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C135FA2" w14:textId="77777777" w:rsidR="00B30DB6" w:rsidRPr="006D1ED7" w:rsidRDefault="006D1ED7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0E48B6CD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16998E26" w14:textId="77777777" w:rsidR="00B30DB6" w:rsidRPr="006D1ED7" w:rsidRDefault="006D1ED7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1BEEF9B6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39EE6D8B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0AED50B4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4D3DCFBF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14:paraId="5757C1BB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5CAFF9A0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14:paraId="66084F08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14:paraId="67CCD2ED" w14:textId="77777777" w:rsidR="00B30DB6" w:rsidRPr="006D1ED7" w:rsidRDefault="006D1ED7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14:paraId="37C4B2F4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14:paraId="101200DA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1DB7663E" w14:textId="77777777" w:rsidR="00B30DB6" w:rsidRPr="006D1ED7" w:rsidRDefault="006D1ED7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14:paraId="1FDA1119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14:paraId="0BCEA4E2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11981971" w14:textId="77777777" w:rsidR="00B30DB6" w:rsidRPr="006D1ED7" w:rsidRDefault="006D1ED7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1314C564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1EE54FCB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5E32D6A4" w14:textId="77777777" w:rsidR="00B30DB6" w:rsidRPr="006D1ED7" w:rsidRDefault="006D1ED7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14:paraId="5F613EBF" w14:textId="77777777" w:rsidR="00B30DB6" w:rsidRPr="006D1ED7" w:rsidRDefault="006D1ED7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30B1182E" w14:textId="77777777" w:rsidR="00B30DB6" w:rsidRPr="006D1ED7" w:rsidRDefault="006D1ED7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14F95AAE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3D188101" w14:textId="77777777" w:rsidR="00B30DB6" w:rsidRPr="006D1ED7" w:rsidRDefault="006D1ED7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14:paraId="11B806EA" w14:textId="77777777" w:rsidR="00D13F1E" w:rsidRDefault="006D1ED7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</w:t>
      </w:r>
      <w:r w:rsidR="00CE4BD7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не менее одного часа в неделе, общий объем составляет 34 часа</w:t>
      </w:r>
      <w:r w:rsidR="00CE4BD7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каждый учебный год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50E702F4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26FAB6E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2ADA7FF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4A9F74B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0D80C66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74B8C72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B230E08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FDA9C47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7E161FF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07C4296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EEDC45E" w14:textId="77777777" w:rsidR="00D13F1E" w:rsidRDefault="00D13F1E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431533E" w14:textId="77777777" w:rsidR="00C24E7C" w:rsidRDefault="00C24E7C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45F2AC3" w14:textId="17F3EF55" w:rsidR="00CE4BD7" w:rsidRDefault="006D1ED7" w:rsidP="00D13F1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  <w:r w:rsidR="00CE4BD7">
        <w:rPr>
          <w:lang w:val="ru-RU"/>
        </w:rPr>
        <w:t xml:space="preserve"> </w:t>
      </w:r>
    </w:p>
    <w:p w14:paraId="64F3060B" w14:textId="7BA6D7D3" w:rsidR="00CE4BD7" w:rsidRPr="00CE4BD7" w:rsidRDefault="00CE4BD7" w:rsidP="00CE4BD7">
      <w:pPr>
        <w:autoSpaceDE w:val="0"/>
        <w:autoSpaceDN w:val="0"/>
        <w:spacing w:after="0" w:line="230" w:lineRule="auto"/>
        <w:rPr>
          <w:lang w:val="ru-RU"/>
        </w:rPr>
      </w:pPr>
      <w:r>
        <w:rPr>
          <w:lang w:val="ru-RU"/>
        </w:rPr>
        <w:t xml:space="preserve">   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( 34</w:t>
      </w:r>
      <w:proofErr w:type="gram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часа)</w:t>
      </w:r>
    </w:p>
    <w:p w14:paraId="019BF290" w14:textId="381DA941" w:rsidR="00B30DB6" w:rsidRPr="006D1ED7" w:rsidRDefault="006D1ED7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14:paraId="56B52294" w14:textId="77777777" w:rsidR="00B30DB6" w:rsidRPr="006D1ED7" w:rsidRDefault="006D1ED7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«Россия — наш общий дом»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14:paraId="7DFC5E4E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6D1ED7">
        <w:rPr>
          <w:lang w:val="ru-RU"/>
        </w:rPr>
        <w:tab/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2. Наш дом — Россия.</w:t>
      </w:r>
    </w:p>
    <w:p w14:paraId="55BADA22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7C4F37AB" w14:textId="77777777" w:rsidR="00B30DB6" w:rsidRPr="00AC6CF2" w:rsidRDefault="006D1ED7">
      <w:pPr>
        <w:autoSpaceDE w:val="0"/>
        <w:autoSpaceDN w:val="0"/>
        <w:spacing w:before="72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3. Язык и история.</w:t>
      </w:r>
    </w:p>
    <w:p w14:paraId="06179BDA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14:paraId="52C2B011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4. Русский язык — язык общения и язык возможностей.</w:t>
      </w:r>
    </w:p>
    <w:p w14:paraId="11E96D05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</w:t>
      </w:r>
    </w:p>
    <w:p w14:paraId="4308216C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6D1ED7">
        <w:rPr>
          <w:lang w:val="ru-RU"/>
        </w:rPr>
        <w:tab/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5. Истоки родной культуры.</w:t>
      </w:r>
    </w:p>
    <w:p w14:paraId="29F70673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14:paraId="04BF37EE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6. Материальная культура.</w:t>
      </w:r>
    </w:p>
    <w:p w14:paraId="36D16A3F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1AE5C2FD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7. Духовная культура.</w:t>
      </w:r>
    </w:p>
    <w:p w14:paraId="7B761E0D" w14:textId="77777777" w:rsidR="00B30DB6" w:rsidRPr="006D1ED7" w:rsidRDefault="006D1ED7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14:paraId="7D6BD720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6D1ED7">
        <w:rPr>
          <w:lang w:val="ru-RU"/>
        </w:rPr>
        <w:tab/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8. Культура и религия.</w:t>
      </w:r>
    </w:p>
    <w:p w14:paraId="2D28D0F3" w14:textId="77777777" w:rsidR="00B30DB6" w:rsidRPr="006D1ED7" w:rsidRDefault="006D1ED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14:paraId="11E4CA87" w14:textId="77777777" w:rsidR="00B30DB6" w:rsidRPr="006D1ED7" w:rsidRDefault="006D1ED7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14:paraId="113A6521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9. Культура и образование.</w:t>
      </w:r>
    </w:p>
    <w:p w14:paraId="08464C6D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14:paraId="0BEEB63C" w14:textId="77777777" w:rsidR="00B30DB6" w:rsidRPr="00AC6CF2" w:rsidRDefault="006D1ED7">
      <w:pPr>
        <w:autoSpaceDE w:val="0"/>
        <w:autoSpaceDN w:val="0"/>
        <w:spacing w:before="72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14:paraId="5FD1DDF5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07C99F88" w14:textId="77777777" w:rsidR="00F67458" w:rsidRDefault="006D1ED7" w:rsidP="00F67458">
      <w:pPr>
        <w:autoSpaceDE w:val="0"/>
        <w:autoSpaceDN w:val="0"/>
        <w:spacing w:before="190" w:after="0" w:line="230" w:lineRule="auto"/>
        <w:ind w:left="180"/>
        <w:rPr>
          <w:rFonts w:ascii="Times New Roman" w:eastAsia="Times New Roman" w:hAnsi="Times New Roman"/>
          <w:b/>
          <w:bCs/>
          <w:color w:val="000000"/>
          <w:sz w:val="24"/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Тематический блок </w:t>
      </w:r>
      <w:proofErr w:type="gramStart"/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2.«</w:t>
      </w:r>
      <w:proofErr w:type="gramEnd"/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Семья и духовно-нравственные ценности»</w:t>
      </w:r>
      <w:r w:rsidRPr="006D1ED7">
        <w:rPr>
          <w:lang w:val="ru-RU"/>
        </w:rPr>
        <w:br/>
      </w:r>
    </w:p>
    <w:p w14:paraId="44545FB6" w14:textId="5CF9CF44" w:rsidR="00B30DB6" w:rsidRPr="006D1ED7" w:rsidRDefault="006D1ED7" w:rsidP="00F6745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11. Семья — хранитель духовных ценностей.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73E8952B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12. Родина начинается с семьи.</w:t>
      </w:r>
    </w:p>
    <w:p w14:paraId="3CAF7A79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D1ED7">
        <w:rPr>
          <w:lang w:val="ru-RU"/>
        </w:rPr>
        <w:lastRenderedPageBreak/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32FA4482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13. Традиции семейного воспитания в России.</w:t>
      </w:r>
    </w:p>
    <w:p w14:paraId="00641C07" w14:textId="77777777" w:rsidR="00AC6CF2" w:rsidRDefault="006D1ED7" w:rsidP="00AC6CF2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</w:t>
      </w:r>
      <w:r w:rsidR="00AC6CF2">
        <w:rPr>
          <w:rFonts w:ascii="Times New Roman" w:eastAsia="Times New Roman" w:hAnsi="Times New Roman"/>
          <w:color w:val="000000"/>
          <w:sz w:val="24"/>
          <w:lang w:val="ru-RU"/>
        </w:rPr>
        <w:t xml:space="preserve">ак </w:t>
      </w:r>
    </w:p>
    <w:p w14:paraId="233FCAF8" w14:textId="77777777" w:rsidR="00B30DB6" w:rsidRDefault="00AC6CF2" w:rsidP="00F6745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14:paraId="5E3FD5F8" w14:textId="77777777" w:rsidR="00F67458" w:rsidRDefault="00F67458" w:rsidP="00F6745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8944428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14. Образ семьи в культуре народов России.</w:t>
      </w:r>
    </w:p>
    <w:p w14:paraId="7B07816D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14:paraId="69FD3D10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15. Труд в истории семьи.</w:t>
      </w:r>
    </w:p>
    <w:p w14:paraId="331C826E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14:paraId="67C473D9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16. Семья в современном мире (практическое занятие).</w:t>
      </w:r>
    </w:p>
    <w:p w14:paraId="769D4D61" w14:textId="77777777" w:rsidR="00F67458" w:rsidRPr="006D1ED7" w:rsidRDefault="00F67458" w:rsidP="00F6745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14:paraId="0BAE849E" w14:textId="77777777" w:rsidR="00F67458" w:rsidRPr="006D1ED7" w:rsidRDefault="00F67458" w:rsidP="00F67458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14:paraId="412256F9" w14:textId="77777777" w:rsidR="00F67458" w:rsidRPr="006D1ED7" w:rsidRDefault="00F67458" w:rsidP="00F6745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14:paraId="5D6F636D" w14:textId="77777777" w:rsidR="00F67458" w:rsidRPr="006D1ED7" w:rsidRDefault="00F67458" w:rsidP="00F67458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6D1ED7">
        <w:rPr>
          <w:lang w:val="ru-RU"/>
        </w:rPr>
        <w:br/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17. Личность — общество — культура.</w:t>
      </w:r>
    </w:p>
    <w:p w14:paraId="154625B1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3F20A9A7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18. Духовный мир человека. Человек — творец культуры.</w:t>
      </w:r>
    </w:p>
    <w:p w14:paraId="3FF5849F" w14:textId="77777777" w:rsidR="006A3C50" w:rsidRDefault="00F67458" w:rsidP="00F67458">
      <w:pPr>
        <w:tabs>
          <w:tab w:val="left" w:pos="180"/>
        </w:tabs>
        <w:autoSpaceDE w:val="0"/>
        <w:autoSpaceDN w:val="0"/>
        <w:spacing w:before="70" w:after="0"/>
        <w:rPr>
          <w:b/>
          <w:bCs/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AC6CF2">
        <w:rPr>
          <w:b/>
          <w:bCs/>
          <w:lang w:val="ru-RU"/>
        </w:rPr>
        <w:tab/>
      </w:r>
    </w:p>
    <w:p w14:paraId="631947E7" w14:textId="0C44A188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19. Личность и духовно-нравственные ценности.</w:t>
      </w:r>
    </w:p>
    <w:p w14:paraId="5BE859C2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7BC85671" w14:textId="77777777" w:rsidR="00F67458" w:rsidRPr="00AC6CF2" w:rsidRDefault="00F67458" w:rsidP="00F67458">
      <w:pPr>
        <w:autoSpaceDE w:val="0"/>
        <w:autoSpaceDN w:val="0"/>
        <w:spacing w:before="190" w:after="0" w:line="262" w:lineRule="auto"/>
        <w:ind w:left="180" w:right="3312"/>
        <w:rPr>
          <w:b/>
          <w:bCs/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6D1ED7">
        <w:rPr>
          <w:lang w:val="ru-RU"/>
        </w:rPr>
        <w:br/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14:paraId="4FA92DA1" w14:textId="77777777" w:rsidR="00F67458" w:rsidRPr="006D1ED7" w:rsidRDefault="00F67458" w:rsidP="00F6745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284847A4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21</w:t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. Литература как язык культуры.</w:t>
      </w:r>
    </w:p>
    <w:p w14:paraId="77F1235C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78E676E1" w14:textId="77777777" w:rsidR="00F67458" w:rsidRPr="00AC6CF2" w:rsidRDefault="00F67458" w:rsidP="00F67458">
      <w:pPr>
        <w:autoSpaceDE w:val="0"/>
        <w:autoSpaceDN w:val="0"/>
        <w:spacing w:before="72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22. Взаимовлияние культур.</w:t>
      </w:r>
    </w:p>
    <w:p w14:paraId="3C6B9CAF" w14:textId="77777777" w:rsidR="00F67458" w:rsidRPr="006D1ED7" w:rsidRDefault="00F67458" w:rsidP="00F67458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14:paraId="0766C4A9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23. Духовно-нравственные ценности российского народа.</w:t>
      </w:r>
    </w:p>
    <w:p w14:paraId="0C934E21" w14:textId="77777777" w:rsidR="00F67458" w:rsidRPr="006D1ED7" w:rsidRDefault="00F67458" w:rsidP="00F67458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справедливость, коллективизм, взаимопомощь, историческая память и преемственность поколений, единство народов России.</w:t>
      </w:r>
    </w:p>
    <w:p w14:paraId="0A290D73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24. Регионы России: культурное многообразие.</w:t>
      </w:r>
    </w:p>
    <w:p w14:paraId="63F5B6DD" w14:textId="77777777" w:rsidR="00F67458" w:rsidRPr="006D1ED7" w:rsidRDefault="00F67458" w:rsidP="00F6745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14:paraId="64751E11" w14:textId="77777777" w:rsidR="00F67458" w:rsidRPr="00AC6CF2" w:rsidRDefault="00F67458" w:rsidP="00F67458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25. Праздники в культуре народов России.</w:t>
      </w:r>
    </w:p>
    <w:p w14:paraId="26E89231" w14:textId="77777777" w:rsidR="00F67458" w:rsidRDefault="00F67458" w:rsidP="006A3C5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49751C7A" w14:textId="4E10C59E" w:rsidR="00B30DB6" w:rsidRPr="00AC6CF2" w:rsidRDefault="006D1ED7" w:rsidP="00306507">
      <w:pPr>
        <w:tabs>
          <w:tab w:val="left" w:pos="1052"/>
        </w:tabs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26. Памятники архитектуры в культуре народов России.</w:t>
      </w:r>
    </w:p>
    <w:p w14:paraId="2CD24C4A" w14:textId="77777777" w:rsidR="00B30DB6" w:rsidRPr="006D1ED7" w:rsidRDefault="006D1ED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14:paraId="1AC56FCD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27. Музыкальная культура народов России.</w:t>
      </w:r>
    </w:p>
    <w:p w14:paraId="235ED8CD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14:paraId="08AFF556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28. Изобразительное искусство народов России.</w:t>
      </w:r>
    </w:p>
    <w:p w14:paraId="616394F2" w14:textId="77777777" w:rsidR="00B30DB6" w:rsidRPr="006D1ED7" w:rsidRDefault="006D1ED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4455E44D" w14:textId="77777777" w:rsidR="00B30DB6" w:rsidRPr="00AC6CF2" w:rsidRDefault="006D1ED7">
      <w:pPr>
        <w:autoSpaceDE w:val="0"/>
        <w:autoSpaceDN w:val="0"/>
        <w:spacing w:before="72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29. Фольклор и литература народов России.</w:t>
      </w:r>
    </w:p>
    <w:p w14:paraId="2E243664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6D1ED7">
        <w:rPr>
          <w:lang w:val="ru-RU"/>
        </w:rPr>
        <w:tab/>
      </w:r>
      <w:r w:rsidRPr="006A3C50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30.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Бытовые традиции народов России: пища, одежда, дом (</w:t>
      </w: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E475AB1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526F1343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31. Культурная карта России (</w:t>
      </w:r>
      <w:r w:rsidRPr="00AC6CF2">
        <w:rPr>
          <w:rFonts w:ascii="Times New Roman" w:eastAsia="Times New Roman" w:hAnsi="Times New Roman"/>
          <w:b/>
          <w:bCs/>
          <w:i/>
          <w:color w:val="000000"/>
          <w:sz w:val="24"/>
          <w:lang w:val="ru-RU"/>
        </w:rPr>
        <w:t>практическое занятие</w:t>
      </w: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).</w:t>
      </w:r>
    </w:p>
    <w:p w14:paraId="0A42DED0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426A9380" w14:textId="77777777" w:rsidR="00B30DB6" w:rsidRPr="00AC6CF2" w:rsidRDefault="006D1ED7">
      <w:pPr>
        <w:autoSpaceDE w:val="0"/>
        <w:autoSpaceDN w:val="0"/>
        <w:spacing w:before="70" w:after="0" w:line="230" w:lineRule="auto"/>
        <w:ind w:left="180"/>
        <w:rPr>
          <w:b/>
          <w:bCs/>
          <w:lang w:val="ru-RU"/>
        </w:rPr>
      </w:pPr>
      <w:r w:rsidRPr="00AC6CF2">
        <w:rPr>
          <w:rFonts w:ascii="Times New Roman" w:eastAsia="Times New Roman" w:hAnsi="Times New Roman"/>
          <w:b/>
          <w:bCs/>
          <w:color w:val="000000"/>
          <w:sz w:val="24"/>
          <w:lang w:val="ru-RU"/>
        </w:rPr>
        <w:t>Тема 32. Единство страны — залог будущего России.</w:t>
      </w:r>
    </w:p>
    <w:p w14:paraId="449061B6" w14:textId="3693ACC4" w:rsidR="00CE4BD7" w:rsidRPr="00CE4BD7" w:rsidRDefault="006D1ED7" w:rsidP="00CE4BD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317F054B" w14:textId="77777777" w:rsidR="00CE4BD7" w:rsidRPr="00CE4BD7" w:rsidRDefault="00CE4BD7" w:rsidP="00CE4BD7">
      <w:pPr>
        <w:pStyle w:val="Default"/>
        <w:ind w:left="284"/>
        <w:jc w:val="both"/>
        <w:rPr>
          <w:b/>
          <w:bCs/>
          <w:i/>
          <w:lang w:bidi="ru-RU"/>
        </w:rPr>
      </w:pPr>
    </w:p>
    <w:p w14:paraId="4982FF61" w14:textId="75615176" w:rsidR="00CE4BD7" w:rsidRPr="00CE4BD7" w:rsidRDefault="00CE4BD7" w:rsidP="00CE4BD7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i/>
          <w:lang w:bidi="ru-RU"/>
        </w:rPr>
      </w:pPr>
      <w:r w:rsidRPr="00CE4BD7">
        <w:rPr>
          <w:b/>
          <w:bCs/>
          <w:lang w:bidi="ru-RU"/>
        </w:rPr>
        <w:t xml:space="preserve">класс </w:t>
      </w:r>
      <w:r w:rsidRPr="00CE4BD7">
        <w:rPr>
          <w:b/>
          <w:bCs/>
          <w:i/>
          <w:lang w:bidi="ru-RU"/>
        </w:rPr>
        <w:t>(</w:t>
      </w:r>
      <w:r w:rsidRPr="00CE4BD7">
        <w:rPr>
          <w:b/>
          <w:bCs/>
          <w:lang w:bidi="ru-RU"/>
        </w:rPr>
        <w:t>34 ч</w:t>
      </w:r>
      <w:r w:rsidRPr="00CE4BD7">
        <w:rPr>
          <w:b/>
          <w:bCs/>
          <w:i/>
          <w:lang w:bidi="ru-RU"/>
        </w:rPr>
        <w:t>)</w:t>
      </w:r>
    </w:p>
    <w:p w14:paraId="0BABCB6A" w14:textId="77777777" w:rsidR="00CE4BD7" w:rsidRDefault="00CE4BD7" w:rsidP="00CE4BD7">
      <w:pPr>
        <w:pStyle w:val="Default"/>
        <w:jc w:val="both"/>
        <w:rPr>
          <w:b/>
          <w:bCs/>
          <w:lang w:bidi="ru-RU"/>
        </w:rPr>
      </w:pPr>
    </w:p>
    <w:p w14:paraId="418C0D32" w14:textId="382557F3" w:rsidR="00CE4BD7" w:rsidRPr="00CE4BD7" w:rsidRDefault="00CE4BD7" w:rsidP="00CE4BD7">
      <w:pPr>
        <w:pStyle w:val="Default"/>
        <w:jc w:val="both"/>
        <w:rPr>
          <w:b/>
          <w:bCs/>
          <w:lang w:bidi="ru-RU"/>
        </w:rPr>
      </w:pPr>
      <w:r w:rsidRPr="00CE4BD7">
        <w:rPr>
          <w:b/>
          <w:bCs/>
          <w:lang w:bidi="ru-RU"/>
        </w:rPr>
        <w:t>Тематический блок 1. «Культура как социальность»</w:t>
      </w:r>
    </w:p>
    <w:p w14:paraId="1EA0B996" w14:textId="77777777" w:rsidR="00AC6CF2" w:rsidRDefault="00AC6CF2" w:rsidP="00CE4BD7">
      <w:pPr>
        <w:pStyle w:val="Default"/>
        <w:jc w:val="both"/>
        <w:rPr>
          <w:b/>
          <w:bCs/>
          <w:lang w:bidi="ru-RU"/>
        </w:rPr>
      </w:pPr>
    </w:p>
    <w:p w14:paraId="34E312A7" w14:textId="7A5B60E2" w:rsidR="00CE4BD7" w:rsidRPr="00CE4BD7" w:rsidRDefault="00CE4BD7" w:rsidP="00CE4BD7">
      <w:pPr>
        <w:pStyle w:val="Default"/>
        <w:jc w:val="both"/>
        <w:rPr>
          <w:b/>
          <w:bCs/>
          <w:lang w:bidi="ru-RU"/>
        </w:rPr>
      </w:pPr>
      <w:r w:rsidRPr="00CE4BD7">
        <w:rPr>
          <w:b/>
          <w:bCs/>
          <w:lang w:bidi="ru-RU"/>
        </w:rPr>
        <w:t xml:space="preserve">Тема </w:t>
      </w:r>
      <w:proofErr w:type="gramStart"/>
      <w:r w:rsidRPr="00CE4BD7">
        <w:rPr>
          <w:b/>
          <w:bCs/>
          <w:lang w:bidi="ru-RU"/>
        </w:rPr>
        <w:t>1 .</w:t>
      </w:r>
      <w:proofErr w:type="gramEnd"/>
      <w:r w:rsidRPr="00CE4BD7">
        <w:rPr>
          <w:b/>
          <w:bCs/>
          <w:lang w:bidi="ru-RU"/>
        </w:rPr>
        <w:t xml:space="preserve"> Мир культуры: его структура </w:t>
      </w:r>
    </w:p>
    <w:p w14:paraId="064F6232" w14:textId="77777777" w:rsidR="00CE4BD7" w:rsidRPr="00CE4BD7" w:rsidRDefault="00CE4BD7" w:rsidP="00CE4BD7">
      <w:pPr>
        <w:pStyle w:val="Default"/>
        <w:jc w:val="both"/>
        <w:rPr>
          <w:bCs/>
          <w:lang w:bidi="ru-RU"/>
        </w:rPr>
      </w:pPr>
      <w:r w:rsidRPr="00CE4BD7">
        <w:rPr>
          <w:bCs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2E76BD41" w14:textId="77777777" w:rsidR="00CE4BD7" w:rsidRPr="00CE4BD7" w:rsidRDefault="00CE4BD7" w:rsidP="00CE4BD7">
      <w:pPr>
        <w:pStyle w:val="Default"/>
        <w:jc w:val="both"/>
        <w:rPr>
          <w:b/>
          <w:bCs/>
          <w:lang w:bidi="ru-RU"/>
        </w:rPr>
      </w:pPr>
      <w:r w:rsidRPr="00CE4BD7">
        <w:rPr>
          <w:b/>
          <w:w w:val="105"/>
        </w:rPr>
        <w:t>Тема</w:t>
      </w:r>
      <w:r w:rsidRPr="00CE4BD7">
        <w:rPr>
          <w:b/>
          <w:spacing w:val="40"/>
          <w:w w:val="105"/>
        </w:rPr>
        <w:t xml:space="preserve"> </w:t>
      </w:r>
      <w:proofErr w:type="gramStart"/>
      <w:r w:rsidRPr="00CE4BD7">
        <w:rPr>
          <w:b/>
          <w:w w:val="105"/>
        </w:rPr>
        <w:t>2</w:t>
      </w:r>
      <w:r w:rsidRPr="00CE4BD7">
        <w:rPr>
          <w:b/>
          <w:spacing w:val="-2"/>
          <w:w w:val="105"/>
        </w:rPr>
        <w:t xml:space="preserve"> </w:t>
      </w:r>
      <w:r w:rsidRPr="00CE4BD7">
        <w:rPr>
          <w:b/>
          <w:w w:val="105"/>
        </w:rPr>
        <w:t>.</w:t>
      </w:r>
      <w:proofErr w:type="gramEnd"/>
      <w:r w:rsidRPr="00CE4BD7">
        <w:rPr>
          <w:b/>
          <w:spacing w:val="40"/>
          <w:w w:val="105"/>
        </w:rPr>
        <w:t xml:space="preserve"> </w:t>
      </w:r>
      <w:r w:rsidRPr="00CE4BD7">
        <w:rPr>
          <w:b/>
          <w:w w:val="105"/>
        </w:rPr>
        <w:t>Культура</w:t>
      </w:r>
      <w:r w:rsidRPr="00CE4BD7">
        <w:rPr>
          <w:b/>
          <w:spacing w:val="41"/>
          <w:w w:val="105"/>
        </w:rPr>
        <w:t xml:space="preserve"> </w:t>
      </w:r>
      <w:r w:rsidRPr="00CE4BD7">
        <w:rPr>
          <w:b/>
          <w:w w:val="105"/>
        </w:rPr>
        <w:t>России:</w:t>
      </w:r>
      <w:r w:rsidRPr="00CE4BD7">
        <w:rPr>
          <w:b/>
          <w:spacing w:val="40"/>
          <w:w w:val="105"/>
        </w:rPr>
        <w:t xml:space="preserve"> </w:t>
      </w:r>
      <w:r w:rsidRPr="00CE4BD7">
        <w:rPr>
          <w:b/>
          <w:w w:val="105"/>
        </w:rPr>
        <w:t>многообразие</w:t>
      </w:r>
      <w:r w:rsidRPr="00CE4BD7">
        <w:rPr>
          <w:b/>
          <w:spacing w:val="40"/>
          <w:w w:val="105"/>
        </w:rPr>
        <w:t xml:space="preserve"> </w:t>
      </w:r>
      <w:r w:rsidRPr="00CE4BD7">
        <w:rPr>
          <w:b/>
          <w:w w:val="105"/>
        </w:rPr>
        <w:t>регионов.</w:t>
      </w:r>
    </w:p>
    <w:p w14:paraId="1C473D15" w14:textId="77777777" w:rsidR="00CE4BD7" w:rsidRPr="00CE4BD7" w:rsidRDefault="00CE4BD7" w:rsidP="00CE4BD7">
      <w:pPr>
        <w:pStyle w:val="af"/>
        <w:spacing w:before="2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Территория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Народы,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живущие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ней.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Проблемы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ко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всем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культурам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</w:p>
    <w:p w14:paraId="73FF19A1" w14:textId="77777777" w:rsidR="00CE4BD7" w:rsidRPr="00CE4BD7" w:rsidRDefault="00CE4BD7" w:rsidP="00CE4BD7">
      <w:pPr>
        <w:pStyle w:val="af"/>
        <w:spacing w:before="1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3</w:t>
      </w:r>
      <w:r w:rsidRPr="00CE4BD7">
        <w:rPr>
          <w:rFonts w:ascii="Times New Roman" w:hAnsi="Times New Roman" w:cs="Times New Roman"/>
          <w:b/>
          <w:spacing w:val="-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История</w:t>
      </w:r>
      <w:r w:rsidRPr="00CE4BD7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быта</w:t>
      </w:r>
      <w:r w:rsidRPr="00CE4BD7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история</w:t>
      </w:r>
      <w:r w:rsidRPr="00CE4BD7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культуры</w:t>
      </w:r>
      <w:r w:rsidRPr="00CE4BD7">
        <w:rPr>
          <w:rFonts w:ascii="Times New Roman" w:hAnsi="Times New Roman" w:cs="Times New Roman"/>
          <w:b/>
          <w:spacing w:val="-3"/>
          <w:w w:val="105"/>
          <w:lang w:val="ru-RU"/>
        </w:rPr>
        <w:t>.</w:t>
      </w:r>
    </w:p>
    <w:p w14:paraId="1C872EE0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lastRenderedPageBreak/>
        <w:t>Домашнее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хозяйство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типы.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 xml:space="preserve">Хозяйственная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деятельность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народов России в разные исторические периоды. Многообразие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культурных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укладов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результат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исторического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развития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</w:p>
    <w:p w14:paraId="091E04BF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spacing w:val="1"/>
          <w:lang w:val="ru-RU"/>
        </w:rPr>
      </w:pPr>
      <w:r w:rsidRPr="00CE4BD7">
        <w:rPr>
          <w:rFonts w:ascii="Times New Roman" w:hAnsi="Times New Roman" w:cs="Times New Roman"/>
          <w:b/>
          <w:lang w:val="ru-RU"/>
        </w:rPr>
        <w:t xml:space="preserve">Тема </w:t>
      </w:r>
      <w:proofErr w:type="gramStart"/>
      <w:r w:rsidRPr="00CE4BD7">
        <w:rPr>
          <w:rFonts w:ascii="Times New Roman" w:hAnsi="Times New Roman" w:cs="Times New Roman"/>
          <w:b/>
          <w:lang w:val="ru-RU"/>
        </w:rPr>
        <w:t>4 .</w:t>
      </w:r>
      <w:proofErr w:type="gramEnd"/>
      <w:r w:rsidRPr="00CE4BD7">
        <w:rPr>
          <w:rFonts w:ascii="Times New Roman" w:hAnsi="Times New Roman" w:cs="Times New Roman"/>
          <w:b/>
          <w:lang w:val="ru-RU"/>
        </w:rPr>
        <w:t xml:space="preserve"> Прогресс: технический и социальный.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</w:p>
    <w:p w14:paraId="5FA8BDCB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lang w:val="ru-RU"/>
        </w:rPr>
        <w:t>Производительность</w:t>
      </w:r>
      <w:r w:rsidRPr="00CE4BD7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труда.</w:t>
      </w:r>
      <w:r w:rsidRPr="00CE4BD7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Разделение</w:t>
      </w:r>
      <w:r w:rsidRPr="00CE4BD7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труда.</w:t>
      </w:r>
      <w:r w:rsidRPr="00CE4BD7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Обслуживаю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щий и производящий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труд  Домашний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труд и его механизация.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Что такое технологии и как они влияют на культуру и ценности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общества?</w:t>
      </w:r>
    </w:p>
    <w:p w14:paraId="67860D9A" w14:textId="77777777" w:rsidR="00CE4BD7" w:rsidRPr="00CE4BD7" w:rsidRDefault="00CE4BD7" w:rsidP="00CE4BD7">
      <w:pPr>
        <w:pStyle w:val="af"/>
        <w:spacing w:line="242" w:lineRule="auto"/>
        <w:ind w:right="115"/>
        <w:jc w:val="both"/>
        <w:rPr>
          <w:rFonts w:ascii="Times New Roman" w:hAnsi="Times New Roman" w:cs="Times New Roman"/>
          <w:b/>
          <w:spacing w:val="1"/>
          <w:w w:val="105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 xml:space="preserve">Тема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5 .</w:t>
      </w:r>
      <w:proofErr w:type="gramEnd"/>
      <w:r w:rsidRPr="00CE4BD7">
        <w:rPr>
          <w:rFonts w:ascii="Times New Roman" w:hAnsi="Times New Roman" w:cs="Times New Roman"/>
          <w:b/>
          <w:w w:val="105"/>
          <w:lang w:val="ru-RU"/>
        </w:rPr>
        <w:t xml:space="preserve"> Образование в культуре народов России.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</w:p>
    <w:p w14:paraId="1CC4CCA0" w14:textId="77777777" w:rsidR="00CE4BD7" w:rsidRPr="00CE4BD7" w:rsidRDefault="00CE4BD7" w:rsidP="00CE4BD7">
      <w:pPr>
        <w:pStyle w:val="af"/>
        <w:spacing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Представление</w:t>
      </w:r>
      <w:r w:rsidRPr="00CE4BD7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</w:t>
      </w:r>
      <w:r w:rsidRPr="00CE4BD7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основных</w:t>
      </w:r>
      <w:r w:rsidRPr="00CE4BD7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этапах</w:t>
      </w:r>
      <w:r w:rsidRPr="00CE4BD7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истории</w:t>
      </w:r>
      <w:r w:rsidRPr="00CE4BD7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образования</w:t>
      </w:r>
      <w:r w:rsidRPr="00CE4BD7">
        <w:rPr>
          <w:rFonts w:ascii="Times New Roman" w:hAnsi="Times New Roman" w:cs="Times New Roman"/>
          <w:spacing w:val="-6"/>
          <w:w w:val="105"/>
          <w:lang w:val="ru-RU"/>
        </w:rPr>
        <w:t xml:space="preserve">. </w:t>
      </w:r>
      <w:r w:rsidRPr="00CE4BD7">
        <w:rPr>
          <w:rFonts w:ascii="Times New Roman" w:hAnsi="Times New Roman" w:cs="Times New Roman"/>
          <w:w w:val="105"/>
          <w:lang w:val="ru-RU"/>
        </w:rPr>
        <w:t>Ценность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знания.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 xml:space="preserve">Социальная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обусловленность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различных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видов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образования.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Важность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образования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для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современного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мира.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Образование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трансляция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культурных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смыслов,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способ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передачи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ценностей.</w:t>
      </w:r>
    </w:p>
    <w:p w14:paraId="44EADD62" w14:textId="77777777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6</w:t>
      </w:r>
      <w:r w:rsidRPr="00CE4BD7">
        <w:rPr>
          <w:rFonts w:ascii="Times New Roman" w:hAnsi="Times New Roman" w:cs="Times New Roman"/>
          <w:b/>
          <w:spacing w:val="-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Права</w:t>
      </w:r>
      <w:r w:rsidRPr="00CE4BD7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обязанности</w:t>
      </w:r>
      <w:r w:rsidRPr="00CE4BD7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человека.</w:t>
      </w:r>
    </w:p>
    <w:p w14:paraId="013BC87B" w14:textId="77777777" w:rsidR="00CE4BD7" w:rsidRPr="00CE4BD7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Права и обязанности человека в культурной традиции народов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Права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свободы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человека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гражданина,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обозначенные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Конституции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Российской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Федерации.</w:t>
      </w:r>
    </w:p>
    <w:p w14:paraId="6D86BBEC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7 .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Общество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религия: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духовно-нравственное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взаимодействие</w:t>
      </w:r>
      <w:r w:rsidRPr="00CE4BD7">
        <w:rPr>
          <w:rFonts w:ascii="Times New Roman" w:hAnsi="Times New Roman" w:cs="Times New Roman"/>
          <w:b/>
          <w:spacing w:val="-10"/>
          <w:w w:val="105"/>
          <w:lang w:val="ru-RU"/>
        </w:rPr>
        <w:t>.</w:t>
      </w:r>
    </w:p>
    <w:p w14:paraId="64E43123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Мир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религий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истории.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Религии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сегодня.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Государствообразующие и традиционные религии как источник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ценностей.</w:t>
      </w:r>
    </w:p>
    <w:p w14:paraId="213E0061" w14:textId="77777777" w:rsidR="00CE4BD7" w:rsidRPr="00CE4BD7" w:rsidRDefault="00CE4BD7" w:rsidP="00CE4BD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proofErr w:type="gramStart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8 .</w:t>
      </w:r>
      <w:proofErr w:type="gramEnd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 Современный мир: самое важное </w:t>
      </w:r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CE4BD7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14:paraId="62A15BF5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Современное общество: его портрет. Проект: описание самых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важных черт современного общества с точки зрения материальной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духовной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культуры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</w:p>
    <w:p w14:paraId="6351B439" w14:textId="77777777" w:rsidR="00CE4BD7" w:rsidRPr="00CE4BD7" w:rsidRDefault="00CE4BD7" w:rsidP="00CE4BD7">
      <w:pPr>
        <w:pStyle w:val="210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4BD7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CE4BD7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14:paraId="3D389866" w14:textId="77777777" w:rsidR="00AC6CF2" w:rsidRDefault="00AC6CF2" w:rsidP="00CE4BD7">
      <w:pPr>
        <w:pStyle w:val="af"/>
        <w:spacing w:before="58" w:line="242" w:lineRule="auto"/>
        <w:ind w:right="115"/>
        <w:jc w:val="both"/>
        <w:rPr>
          <w:rFonts w:ascii="Times New Roman" w:hAnsi="Times New Roman" w:cs="Times New Roman"/>
          <w:b/>
          <w:w w:val="105"/>
          <w:lang w:val="ru-RU"/>
        </w:rPr>
      </w:pPr>
    </w:p>
    <w:p w14:paraId="507BCFF7" w14:textId="71C56820" w:rsidR="00CE4BD7" w:rsidRPr="00CE4BD7" w:rsidRDefault="00CE4BD7" w:rsidP="00CE4BD7">
      <w:pPr>
        <w:pStyle w:val="af"/>
        <w:spacing w:before="58" w:line="242" w:lineRule="auto"/>
        <w:ind w:right="115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 9. Каким должен быть человек? Духовно-нравственный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облик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идеал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человека.</w:t>
      </w:r>
    </w:p>
    <w:p w14:paraId="38E607BB" w14:textId="77777777" w:rsidR="00CE4BD7" w:rsidRPr="00CE4BD7" w:rsidRDefault="00CE4BD7" w:rsidP="00CE4BD7">
      <w:pPr>
        <w:pStyle w:val="af"/>
        <w:spacing w:before="1"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Мораль,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этика,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этикет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культурах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Право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равенство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в  правах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. 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Свобода  как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 ценность.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Долг</w:t>
      </w:r>
      <w:r w:rsidRPr="00CE4BD7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её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ограничение.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Общество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регулятор</w:t>
      </w:r>
      <w:r w:rsidRPr="00CE4BD7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свободы.</w:t>
      </w:r>
      <w:r w:rsidRPr="00CE4BD7">
        <w:rPr>
          <w:rFonts w:ascii="Times New Roman" w:hAnsi="Times New Roman" w:cs="Times New Roman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Свойства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качества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человека,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образ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единство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человеческих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качеств.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Единство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духовной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жизни.</w:t>
      </w:r>
    </w:p>
    <w:p w14:paraId="6BC351F8" w14:textId="77777777" w:rsidR="00CE4BD7" w:rsidRPr="00CE4BD7" w:rsidRDefault="00CE4BD7" w:rsidP="00CE4BD7">
      <w:pPr>
        <w:pStyle w:val="af"/>
        <w:spacing w:line="242" w:lineRule="auto"/>
        <w:ind w:right="115"/>
        <w:jc w:val="both"/>
        <w:rPr>
          <w:rFonts w:ascii="Times New Roman" w:hAnsi="Times New Roman" w:cs="Times New Roman"/>
          <w:spacing w:val="1"/>
          <w:w w:val="105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 xml:space="preserve">Тема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10 .</w:t>
      </w:r>
      <w:proofErr w:type="gramEnd"/>
      <w:r w:rsidRPr="00CE4BD7">
        <w:rPr>
          <w:rFonts w:ascii="Times New Roman" w:hAnsi="Times New Roman" w:cs="Times New Roman"/>
          <w:b/>
          <w:w w:val="105"/>
          <w:lang w:val="ru-RU"/>
        </w:rPr>
        <w:t xml:space="preserve"> Взросление человека в культуре народов Росси.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</w:p>
    <w:p w14:paraId="3F2C8A69" w14:textId="77777777" w:rsidR="00CE4BD7" w:rsidRPr="00CE4BD7" w:rsidRDefault="00CE4BD7" w:rsidP="00CE4BD7">
      <w:pPr>
        <w:pStyle w:val="af"/>
        <w:spacing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Социальное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измерение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человека.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Детство,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взросление,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зрелость, пожилой возраст. Проблема одиночества. Необходимость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развития во взаимодействии с другими людьми. Самостоятельность</w:t>
      </w:r>
      <w:r w:rsidRPr="00CE4BD7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ценность</w:t>
      </w:r>
      <w:r w:rsidRPr="00CE4BD7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14:paraId="2AC6A69A" w14:textId="77777777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11</w:t>
      </w:r>
      <w:r w:rsidRPr="00CE4BD7">
        <w:rPr>
          <w:rFonts w:ascii="Times New Roman" w:hAnsi="Times New Roman" w:cs="Times New Roman"/>
          <w:b/>
          <w:spacing w:val="-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Религия</w:t>
      </w:r>
      <w:r w:rsidRPr="00CE4BD7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источник</w:t>
      </w:r>
      <w:r w:rsidRPr="00CE4BD7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нравственности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</w:p>
    <w:p w14:paraId="21F22E39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spacing w:val="-43"/>
          <w:w w:val="105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Религия</w:t>
      </w:r>
      <w:r w:rsidRPr="00CE4BD7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источник</w:t>
      </w:r>
      <w:r w:rsidRPr="00CE4BD7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CE4BD7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CE4BD7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мышления.</w:t>
      </w:r>
      <w:r w:rsidRPr="00CE4BD7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Нравственный</w:t>
      </w:r>
      <w:r w:rsidRPr="00CE4BD7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идеал</w:t>
      </w:r>
      <w:r w:rsidRPr="00CE4BD7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человека</w:t>
      </w:r>
      <w:r w:rsidRPr="00CE4BD7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традиционных</w:t>
      </w:r>
      <w:r w:rsidRPr="00CE4BD7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религиях.</w:t>
      </w:r>
      <w:r w:rsidRPr="00CE4BD7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Современное</w:t>
      </w:r>
      <w:r w:rsidRPr="00CE4BD7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общество</w:t>
      </w:r>
      <w:r w:rsidRPr="00CE4BD7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религиозный</w:t>
      </w:r>
      <w:r w:rsidRPr="00CE4BD7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идеал</w:t>
      </w:r>
      <w:r w:rsidRPr="00CE4BD7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человека.</w:t>
      </w:r>
      <w:r w:rsidRPr="00CE4BD7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14:paraId="62E41719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12.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Наука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источник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знания</w:t>
      </w:r>
      <w:r w:rsidRPr="00CE4BD7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человеке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человече</w:t>
      </w:r>
      <w:r w:rsidRPr="00CE4BD7">
        <w:rPr>
          <w:rFonts w:ascii="Times New Roman" w:hAnsi="Times New Roman" w:cs="Times New Roman"/>
          <w:b/>
          <w:lang w:val="ru-RU"/>
        </w:rPr>
        <w:t>ском</w:t>
      </w:r>
      <w:r w:rsidRPr="00CE4BD7">
        <w:rPr>
          <w:rFonts w:ascii="Times New Roman" w:hAnsi="Times New Roman" w:cs="Times New Roman"/>
          <w:lang w:val="ru-RU"/>
        </w:rPr>
        <w:t>.</w:t>
      </w:r>
    </w:p>
    <w:p w14:paraId="6357047A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Гуманитарное знание и его особенности. Культура как самопознание.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Этика.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Эстетика.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Право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контексте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ценностей.</w:t>
      </w:r>
    </w:p>
    <w:p w14:paraId="1C53B9D4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13 .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Этика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нравственность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категории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духовной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культуры.</w:t>
      </w:r>
    </w:p>
    <w:p w14:paraId="530CB702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Что такое этика. Добро и его проявления в реальной жизни.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Что</w:t>
      </w:r>
      <w:r w:rsidRPr="00CE4BD7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значит</w:t>
      </w:r>
      <w:r w:rsidRPr="00CE4BD7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быть</w:t>
      </w:r>
      <w:r w:rsidRPr="00CE4BD7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нравственным.</w:t>
      </w:r>
      <w:r w:rsidRPr="00CE4BD7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Почему</w:t>
      </w:r>
      <w:r w:rsidRPr="00CE4BD7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CE4BD7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важна?</w:t>
      </w:r>
    </w:p>
    <w:p w14:paraId="29D59C06" w14:textId="77777777" w:rsidR="00CE4BD7" w:rsidRPr="00CE4BD7" w:rsidRDefault="00CE4BD7" w:rsidP="00CE4BD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gramStart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CE4BD7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14</w:t>
      </w:r>
      <w:proofErr w:type="gramEnd"/>
      <w:r w:rsidRPr="00CE4BD7">
        <w:rPr>
          <w:rFonts w:ascii="Times New Roman" w:hAnsi="Times New Roman" w:cs="Times New Roman"/>
          <w:b/>
          <w:spacing w:val="9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CE4BD7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Самопознание</w:t>
      </w:r>
      <w:r w:rsidRPr="00CE4BD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</w:t>
      </w:r>
      <w:proofErr w:type="gramEnd"/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 xml:space="preserve">практическое </w:t>
      </w:r>
      <w:r w:rsidRPr="00CE4BD7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14:paraId="02CF52EC" w14:textId="77777777" w:rsidR="00CE4BD7" w:rsidRPr="00CE4BD7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Автобиография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автопортрет: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кто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что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люблю.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устроена</w:t>
      </w:r>
      <w:r w:rsidRPr="00CE4BD7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моя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жизнь.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Выполнение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проекта.</w:t>
      </w:r>
    </w:p>
    <w:p w14:paraId="66ACD8CF" w14:textId="77777777" w:rsidR="00CE4BD7" w:rsidRPr="00CE4BD7" w:rsidRDefault="00CE4BD7" w:rsidP="00CE4BD7">
      <w:pPr>
        <w:pStyle w:val="210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6CF2">
        <w:rPr>
          <w:rFonts w:ascii="Times New Roman" w:hAnsi="Times New Roman" w:cs="Times New Roman"/>
          <w:lang w:bidi="ru-RU"/>
        </w:rPr>
        <w:t>Т</w:t>
      </w:r>
      <w:r w:rsidRPr="00AC6CF2">
        <w:rPr>
          <w:rFonts w:ascii="Times New Roman" w:hAnsi="Times New Roman" w:cs="Times New Roman"/>
          <w:color w:val="000000"/>
          <w:sz w:val="24"/>
          <w:szCs w:val="24"/>
          <w:lang w:bidi="ru-RU"/>
        </w:rPr>
        <w:t>е</w:t>
      </w:r>
      <w:r w:rsidRPr="00CE4BD7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матический блок</w:t>
      </w:r>
      <w:r w:rsidRPr="00CE4BD7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CE4BD7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10067C6F" w14:textId="77777777" w:rsidR="00CE4BD7" w:rsidRPr="00CE4BD7" w:rsidRDefault="00CE4BD7" w:rsidP="00CE4BD7">
      <w:pPr>
        <w:pStyle w:val="af"/>
        <w:spacing w:before="58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29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15</w:t>
      </w:r>
      <w:r w:rsidRPr="00CE4BD7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Труд</w:t>
      </w:r>
      <w:r w:rsidRPr="00CE4BD7">
        <w:rPr>
          <w:rFonts w:ascii="Times New Roman" w:hAnsi="Times New Roman" w:cs="Times New Roman"/>
          <w:b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делает</w:t>
      </w:r>
      <w:r w:rsidRPr="00CE4BD7">
        <w:rPr>
          <w:rFonts w:ascii="Times New Roman" w:hAnsi="Times New Roman" w:cs="Times New Roman"/>
          <w:b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человека</w:t>
      </w:r>
      <w:r w:rsidRPr="00CE4BD7">
        <w:rPr>
          <w:rFonts w:ascii="Times New Roman" w:hAnsi="Times New Roman" w:cs="Times New Roman"/>
          <w:b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человеком.</w:t>
      </w:r>
    </w:p>
    <w:p w14:paraId="63E062C6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Что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такое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труд.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Важность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труда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его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экономическая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стоимость.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Безделье,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лень,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тунеядство .</w:t>
      </w:r>
      <w:proofErr w:type="gramEnd"/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Трудолюбие,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подвиг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труда,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ответственность.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Общественная</w:t>
      </w:r>
      <w:r w:rsidRPr="00CE4BD7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оценка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труда</w:t>
      </w:r>
      <w:r w:rsidRPr="00CE4BD7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14:paraId="323A2577" w14:textId="77777777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16 .</w:t>
      </w:r>
      <w:proofErr w:type="gramEnd"/>
      <w:r w:rsidRPr="00CE4BD7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Подвиг:</w:t>
      </w:r>
      <w:r w:rsidRPr="00CE4BD7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узнать</w:t>
      </w:r>
      <w:r w:rsidRPr="00CE4BD7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героя?</w:t>
      </w:r>
    </w:p>
    <w:p w14:paraId="59714F24" w14:textId="77777777" w:rsidR="00C24E7C" w:rsidRDefault="00C24E7C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w w:val="105"/>
          <w:lang w:val="ru-RU"/>
        </w:rPr>
      </w:pPr>
    </w:p>
    <w:p w14:paraId="7BBC1068" w14:textId="7353304F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spacing w:val="-43"/>
          <w:w w:val="105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Что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такое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подвиг.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Героизм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самопожертвование.</w:t>
      </w:r>
      <w:r w:rsidRPr="00CE4BD7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Героизм</w:t>
      </w:r>
      <w:r w:rsidRPr="00CE4BD7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</w:t>
      </w:r>
      <w:r w:rsidRPr="00CE4BD7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войне.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Подвиг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мирное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время</w:t>
      </w:r>
      <w:r w:rsidRPr="00CE4BD7">
        <w:rPr>
          <w:rFonts w:ascii="Times New Roman" w:hAnsi="Times New Roman" w:cs="Times New Roman"/>
          <w:spacing w:val="-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Милосердие,</w:t>
      </w:r>
      <w:r w:rsidRPr="00CE4BD7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взаимопомощь.</w:t>
      </w:r>
      <w:r w:rsidRPr="00CE4BD7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14:paraId="78CE5F3D" w14:textId="77777777" w:rsidR="00CE4BD7" w:rsidRPr="00CE4BD7" w:rsidRDefault="00CE4BD7" w:rsidP="00CE4BD7">
      <w:pPr>
        <w:pStyle w:val="af"/>
        <w:spacing w:before="3" w:line="242" w:lineRule="auto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17</w:t>
      </w:r>
      <w:r w:rsidRPr="00CE4BD7">
        <w:rPr>
          <w:rFonts w:ascii="Times New Roman" w:hAnsi="Times New Roman" w:cs="Times New Roman"/>
          <w:b/>
          <w:spacing w:val="-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Люди</w:t>
      </w:r>
      <w:r w:rsidRPr="00CE4BD7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</w:t>
      </w:r>
      <w:r w:rsidRPr="00CE4BD7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обществе:</w:t>
      </w:r>
      <w:r w:rsidRPr="00CE4BD7">
        <w:rPr>
          <w:rFonts w:ascii="Times New Roman" w:hAnsi="Times New Roman" w:cs="Times New Roman"/>
          <w:b/>
          <w:spacing w:val="2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духовно-нравственное</w:t>
      </w:r>
      <w:r w:rsidRPr="00CE4BD7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взаимовли</w:t>
      </w:r>
      <w:r w:rsidRPr="00CE4BD7">
        <w:rPr>
          <w:rFonts w:ascii="Times New Roman" w:hAnsi="Times New Roman" w:cs="Times New Roman"/>
          <w:b/>
          <w:lang w:val="ru-RU"/>
        </w:rPr>
        <w:t>яние.</w:t>
      </w:r>
    </w:p>
    <w:p w14:paraId="202891EF" w14:textId="77777777" w:rsidR="00CE4BD7" w:rsidRPr="00CE4BD7" w:rsidRDefault="00CE4BD7" w:rsidP="00CE4BD7">
      <w:pPr>
        <w:pStyle w:val="af"/>
        <w:spacing w:before="2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Человек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социальном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измерении.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Дружба,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предательство.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Коллектив.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Личные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границы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Этика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предпринимательства.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Социальная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помощь.</w:t>
      </w:r>
    </w:p>
    <w:p w14:paraId="4F735185" w14:textId="77777777" w:rsidR="00CE4BD7" w:rsidRPr="00CE4BD7" w:rsidRDefault="00CE4BD7" w:rsidP="00CE4BD7">
      <w:pPr>
        <w:pStyle w:val="af"/>
        <w:spacing w:before="1" w:line="242" w:lineRule="auto"/>
        <w:ind w:right="115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18 .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Проблемы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современного  общества</w:t>
      </w:r>
      <w:proofErr w:type="gramEnd"/>
      <w:r w:rsidRPr="00CE4BD7">
        <w:rPr>
          <w:rFonts w:ascii="Times New Roman" w:hAnsi="Times New Roman" w:cs="Times New Roman"/>
          <w:b/>
          <w:w w:val="105"/>
          <w:lang w:val="ru-RU"/>
        </w:rPr>
        <w:t xml:space="preserve">  как  отражение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его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духовно-нравственного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самосознания.</w:t>
      </w:r>
    </w:p>
    <w:p w14:paraId="160B310A" w14:textId="77777777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lang w:val="ru-RU"/>
        </w:rPr>
        <w:t xml:space="preserve">Бедность.    </w:t>
      </w:r>
      <w:r w:rsidRPr="00CE4BD7">
        <w:rPr>
          <w:rFonts w:ascii="Times New Roman" w:hAnsi="Times New Roman" w:cs="Times New Roman"/>
          <w:spacing w:val="3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Инвалидность</w:t>
      </w:r>
      <w:r w:rsidRPr="00CE4BD7">
        <w:rPr>
          <w:rFonts w:ascii="Times New Roman" w:hAnsi="Times New Roman" w:cs="Times New Roman"/>
          <w:spacing w:val="8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lang w:val="ru-RU"/>
        </w:rPr>
        <w:t xml:space="preserve">    </w:t>
      </w:r>
      <w:r w:rsidRPr="00CE4BD7">
        <w:rPr>
          <w:rFonts w:ascii="Times New Roman" w:hAnsi="Times New Roman" w:cs="Times New Roman"/>
          <w:spacing w:val="3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 xml:space="preserve">Асоциальная    </w:t>
      </w:r>
      <w:r w:rsidRPr="00CE4BD7">
        <w:rPr>
          <w:rFonts w:ascii="Times New Roman" w:hAnsi="Times New Roman" w:cs="Times New Roman"/>
          <w:spacing w:val="3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семья</w:t>
      </w:r>
      <w:r w:rsidRPr="00CE4BD7">
        <w:rPr>
          <w:rFonts w:ascii="Times New Roman" w:hAnsi="Times New Roman" w:cs="Times New Roman"/>
          <w:spacing w:val="8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lang w:val="ru-RU"/>
        </w:rPr>
        <w:t xml:space="preserve">    </w:t>
      </w:r>
      <w:r w:rsidRPr="00CE4BD7">
        <w:rPr>
          <w:rFonts w:ascii="Times New Roman" w:hAnsi="Times New Roman" w:cs="Times New Roman"/>
          <w:spacing w:val="4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Сиротство</w:t>
      </w:r>
      <w:r w:rsidRPr="00CE4BD7">
        <w:rPr>
          <w:rFonts w:ascii="Times New Roman" w:hAnsi="Times New Roman" w:cs="Times New Roman"/>
          <w:spacing w:val="8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Отражение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этих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явлений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культуре</w:t>
      </w:r>
      <w:r w:rsidRPr="00CE4BD7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общества</w:t>
      </w:r>
      <w:r w:rsidRPr="00CE4BD7">
        <w:rPr>
          <w:rFonts w:ascii="Times New Roman" w:hAnsi="Times New Roman" w:cs="Times New Roman"/>
          <w:spacing w:val="-4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14:paraId="4664F851" w14:textId="77777777" w:rsidR="00CE4BD7" w:rsidRPr="00CE4BD7" w:rsidRDefault="00CE4BD7" w:rsidP="00CE4BD7">
      <w:pPr>
        <w:pStyle w:val="af"/>
        <w:spacing w:before="86" w:line="242" w:lineRule="auto"/>
        <w:ind w:right="115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19 .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Духовно-нравственные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ориентиры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социальных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отношений.</w:t>
      </w:r>
    </w:p>
    <w:p w14:paraId="2A97114C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lang w:val="ru-RU"/>
        </w:rPr>
        <w:t>Милосердие.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Взаимопомощь.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Социальное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служение.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Благотворительность.</w:t>
      </w:r>
      <w:r w:rsidRPr="00CE4BD7">
        <w:rPr>
          <w:rFonts w:ascii="Times New Roman" w:hAnsi="Times New Roman" w:cs="Times New Roman"/>
          <w:spacing w:val="39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Волонтёрство</w:t>
      </w:r>
      <w:r w:rsidRPr="00CE4BD7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Общественные</w:t>
      </w:r>
      <w:r w:rsidRPr="00CE4BD7">
        <w:rPr>
          <w:rFonts w:ascii="Times New Roman" w:hAnsi="Times New Roman" w:cs="Times New Roman"/>
          <w:spacing w:val="38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блага</w:t>
      </w:r>
      <w:r w:rsidRPr="00CE4BD7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</w:p>
    <w:p w14:paraId="007F4A3C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 20. Гуманизм как сущностная характеристика духовно-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нравственной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культуры</w:t>
      </w:r>
      <w:r w:rsidRPr="00CE4BD7">
        <w:rPr>
          <w:rFonts w:ascii="Times New Roman" w:hAnsi="Times New Roman" w:cs="Times New Roman"/>
          <w:b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России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</w:p>
    <w:p w14:paraId="2E4F8710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Гуманизм.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Истоки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мышления.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Философия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гуманизма.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Проявления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гуманизма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историко-культурном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наследии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народов</w:t>
      </w:r>
      <w:r w:rsidRPr="00CE4BD7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</w:p>
    <w:p w14:paraId="3BFD2B2F" w14:textId="77777777" w:rsidR="00CE4BD7" w:rsidRPr="00CE4BD7" w:rsidRDefault="00CE4BD7" w:rsidP="00CE4BD7">
      <w:pPr>
        <w:pStyle w:val="af"/>
        <w:spacing w:line="242" w:lineRule="auto"/>
        <w:ind w:right="115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21.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Социальные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профессии;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их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важность  для</w:t>
      </w:r>
      <w:proofErr w:type="gramEnd"/>
      <w:r w:rsidRPr="00CE4BD7">
        <w:rPr>
          <w:rFonts w:ascii="Times New Roman" w:hAnsi="Times New Roman" w:cs="Times New Roman"/>
          <w:b/>
          <w:w w:val="105"/>
          <w:lang w:val="ru-RU"/>
        </w:rPr>
        <w:t xml:space="preserve">  сохранения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духовно-нравственного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облика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общества.</w:t>
      </w:r>
    </w:p>
    <w:p w14:paraId="7A6E7C28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Социальные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профессии: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врач,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учитель,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пожарный,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полицейский,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социальный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работник.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качества,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необходимые</w:t>
      </w:r>
      <w:r w:rsidRPr="00CE4BD7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представителям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этих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профессии.</w:t>
      </w:r>
    </w:p>
    <w:p w14:paraId="7B9DF706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22 .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Выдающиеся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благотворители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истории.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Благотворительность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нравственный</w:t>
      </w:r>
      <w:r w:rsidRPr="00CE4BD7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долг.</w:t>
      </w:r>
    </w:p>
    <w:p w14:paraId="761AA1FA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Меценаты,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философы,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религиозные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лидеры,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врачи,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учёные,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педагоги.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Важность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меценатства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для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развития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личности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самого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мецената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и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общества</w:t>
      </w:r>
      <w:r w:rsidRPr="00CE4BD7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целом</w:t>
      </w:r>
      <w:r w:rsidRPr="00CE4BD7">
        <w:rPr>
          <w:rFonts w:ascii="Times New Roman" w:hAnsi="Times New Roman" w:cs="Times New Roman"/>
          <w:spacing w:val="-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14:paraId="76C4FD50" w14:textId="77777777" w:rsidR="00CE4BD7" w:rsidRPr="00CE4BD7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23 .</w:t>
      </w:r>
      <w:proofErr w:type="gramEnd"/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Выдающиеся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учёные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России.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Наука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как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источник</w:t>
      </w:r>
      <w:r w:rsidRPr="00CE4BD7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социального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духовного</w:t>
      </w:r>
      <w:r w:rsidRPr="00CE4BD7">
        <w:rPr>
          <w:rFonts w:ascii="Times New Roman" w:hAnsi="Times New Roman" w:cs="Times New Roman"/>
          <w:b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прогресса</w:t>
      </w:r>
      <w:r w:rsidRPr="00CE4BD7">
        <w:rPr>
          <w:rFonts w:ascii="Times New Roman" w:hAnsi="Times New Roman" w:cs="Times New Roman"/>
          <w:b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общества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</w:p>
    <w:p w14:paraId="7E36CBE3" w14:textId="77777777" w:rsidR="00CE4BD7" w:rsidRPr="00CE4BD7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Учёные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России.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 xml:space="preserve">Почему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важно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помнить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историю 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науки .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Вклад науки в благополучие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страны .</w:t>
      </w:r>
      <w:proofErr w:type="gramEnd"/>
      <w:r w:rsidRPr="00CE4BD7">
        <w:rPr>
          <w:rFonts w:ascii="Times New Roman" w:hAnsi="Times New Roman" w:cs="Times New Roman"/>
          <w:w w:val="105"/>
          <w:lang w:val="ru-RU"/>
        </w:rPr>
        <w:t xml:space="preserve"> Важность морали и нравственности</w:t>
      </w:r>
      <w:r w:rsidRPr="00CE4BD7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науке,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в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деятельности</w:t>
      </w:r>
      <w:r w:rsidRPr="00CE4BD7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w w:val="105"/>
          <w:lang w:val="ru-RU"/>
        </w:rPr>
        <w:t>учёных</w:t>
      </w:r>
      <w:r w:rsidRPr="00CE4BD7">
        <w:rPr>
          <w:rFonts w:ascii="Times New Roman" w:hAnsi="Times New Roman" w:cs="Times New Roman"/>
          <w:spacing w:val="-8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14:paraId="1738BDFA" w14:textId="77777777" w:rsidR="00CE4BD7" w:rsidRPr="00CE4BD7" w:rsidRDefault="00CE4BD7" w:rsidP="00CE4BD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proofErr w:type="gramStart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</w:t>
      </w:r>
      <w:r w:rsidRPr="00CE4BD7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24</w:t>
      </w:r>
      <w:proofErr w:type="gramEnd"/>
      <w:r w:rsidRPr="00CE4BD7">
        <w:rPr>
          <w:rFonts w:ascii="Times New Roman" w:hAnsi="Times New Roman" w:cs="Times New Roman"/>
          <w:b/>
          <w:spacing w:val="8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. </w:t>
      </w:r>
      <w:r w:rsidRPr="00CE4BD7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Моя </w:t>
      </w:r>
      <w:r w:rsidRPr="00CE4BD7">
        <w:rPr>
          <w:rFonts w:ascii="Times New Roman" w:hAnsi="Times New Roman" w:cs="Times New Roman"/>
          <w:b/>
          <w:spacing w:val="10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профессия</w:t>
      </w:r>
      <w:proofErr w:type="gramEnd"/>
      <w:r w:rsidRPr="00CE4BD7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CE4BD7">
        <w:rPr>
          <w:rFonts w:ascii="Times New Roman" w:hAnsi="Times New Roman" w:cs="Times New Roman"/>
          <w:i/>
          <w:spacing w:val="54"/>
          <w:w w:val="110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14:paraId="76DCD2B2" w14:textId="77777777" w:rsidR="00CE4BD7" w:rsidRPr="00CE4BD7" w:rsidRDefault="00CE4BD7" w:rsidP="00CE4BD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proofErr w:type="gramStart"/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Труд </w:t>
      </w:r>
      <w:r w:rsidRPr="00CE4BD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proofErr w:type="gramEnd"/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  самореализация,   как   вклад   в   общество.   Рассказ</w:t>
      </w:r>
      <w:r w:rsidRPr="00CE4BD7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CE4BD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CE4BD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CE4BD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14:paraId="108BDD52" w14:textId="77777777" w:rsidR="00CE4BD7" w:rsidRPr="00CE4BD7" w:rsidRDefault="00CE4BD7" w:rsidP="00CE4BD7">
      <w:pPr>
        <w:pStyle w:val="210"/>
        <w:spacing w:before="143" w:line="253" w:lineRule="exact"/>
        <w:ind w:left="0"/>
        <w:jc w:val="both"/>
        <w:rPr>
          <w:rFonts w:ascii="Times New Roman" w:hAnsi="Times New Roman" w:cs="Times New Roman"/>
        </w:rPr>
      </w:pPr>
      <w:r w:rsidRPr="00AC6CF2">
        <w:rPr>
          <w:rFonts w:ascii="Times New Roman" w:hAnsi="Times New Roman" w:cs="Times New Roman"/>
          <w:lang w:bidi="ru-RU"/>
        </w:rPr>
        <w:t>Т</w:t>
      </w:r>
      <w:r w:rsidRPr="00CE4BD7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CE4BD7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CE4BD7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14:paraId="60B64092" w14:textId="77777777" w:rsidR="00CE4BD7" w:rsidRPr="00CE4BD7" w:rsidRDefault="00CE4BD7" w:rsidP="00CE4BD7">
      <w:pPr>
        <w:pStyle w:val="af"/>
        <w:spacing w:before="58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b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63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lang w:val="ru-RU"/>
        </w:rPr>
        <w:t>25</w:t>
      </w:r>
      <w:r w:rsidRPr="00CE4BD7">
        <w:rPr>
          <w:rFonts w:ascii="Times New Roman" w:hAnsi="Times New Roman" w:cs="Times New Roman"/>
          <w:b/>
          <w:spacing w:val="11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64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Гражданин</w:t>
      </w:r>
      <w:r w:rsidRPr="00CE4BD7">
        <w:rPr>
          <w:rFonts w:ascii="Times New Roman" w:hAnsi="Times New Roman" w:cs="Times New Roman"/>
          <w:lang w:val="ru-RU"/>
        </w:rPr>
        <w:t>.</w:t>
      </w:r>
    </w:p>
    <w:p w14:paraId="19C9D3FC" w14:textId="77777777" w:rsidR="00AC6CF2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w w:val="105"/>
          <w:lang w:val="ru-RU"/>
        </w:rPr>
      </w:pPr>
      <w:r w:rsidRPr="00CE4BD7">
        <w:rPr>
          <w:rFonts w:ascii="Times New Roman" w:hAnsi="Times New Roman" w:cs="Times New Roman"/>
          <w:w w:val="105"/>
          <w:lang w:val="ru-RU"/>
        </w:rPr>
        <w:t>Родина и гражданство, их взаимосвязь. Что делает человека</w:t>
      </w:r>
      <w:r w:rsidRPr="00CE4BD7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гражданином.</w:t>
      </w:r>
      <w:r w:rsidRPr="00CE4BD7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Нравственные</w:t>
      </w:r>
      <w:r w:rsidRPr="00CE4BD7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качества</w:t>
      </w:r>
      <w:r w:rsidRPr="00CE4BD7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>гражданина</w:t>
      </w:r>
      <w:r w:rsidRPr="00CE4BD7">
        <w:rPr>
          <w:rFonts w:ascii="Times New Roman" w:hAnsi="Times New Roman" w:cs="Times New Roman"/>
          <w:spacing w:val="-7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w w:val="105"/>
          <w:lang w:val="ru-RU"/>
        </w:rPr>
        <w:t xml:space="preserve">                                                                                     </w:t>
      </w:r>
    </w:p>
    <w:p w14:paraId="4AD7FA34" w14:textId="74968DBB" w:rsidR="00CE4BD7" w:rsidRPr="00CE4BD7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61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26</w:t>
      </w:r>
      <w:r w:rsidR="00AC6CF2">
        <w:rPr>
          <w:rFonts w:ascii="Times New Roman" w:hAnsi="Times New Roman" w:cs="Times New Roman"/>
          <w:b/>
          <w:lang w:val="ru-RU"/>
        </w:rPr>
        <w:t>-</w:t>
      </w:r>
      <w:proofErr w:type="gramStart"/>
      <w:r w:rsidR="00AC6CF2">
        <w:rPr>
          <w:rFonts w:ascii="Times New Roman" w:hAnsi="Times New Roman" w:cs="Times New Roman"/>
          <w:b/>
          <w:lang w:val="ru-RU"/>
        </w:rPr>
        <w:t>27</w:t>
      </w:r>
      <w:r w:rsidRPr="00CE4BD7">
        <w:rPr>
          <w:rFonts w:ascii="Times New Roman" w:hAnsi="Times New Roman" w:cs="Times New Roman"/>
          <w:b/>
          <w:spacing w:val="11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Патриотизм.</w:t>
      </w:r>
    </w:p>
    <w:p w14:paraId="5AA67C93" w14:textId="77777777" w:rsidR="00CE4BD7" w:rsidRPr="00CE4BD7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w w:val="105"/>
          <w:lang w:val="ru-RU"/>
        </w:rPr>
      </w:pPr>
      <w:r w:rsidRPr="00CE4BD7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Патриотизм.</w:t>
      </w:r>
      <w:r w:rsidRPr="00CE4BD7">
        <w:rPr>
          <w:rFonts w:ascii="Times New Roman" w:hAnsi="Times New Roman" w:cs="Times New Roman"/>
          <w:spacing w:val="4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Толерантность .</w:t>
      </w:r>
      <w:proofErr w:type="gramEnd"/>
      <w:r w:rsidRPr="00CE4BD7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Уважение   к   другим   народам   и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их</w:t>
      </w:r>
      <w:r w:rsidRPr="00CE4BD7">
        <w:rPr>
          <w:rFonts w:ascii="Times New Roman" w:hAnsi="Times New Roman" w:cs="Times New Roman"/>
          <w:spacing w:val="32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истории</w:t>
      </w:r>
      <w:r w:rsidRPr="00CE4BD7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Важность</w:t>
      </w:r>
      <w:r w:rsidRPr="00CE4BD7">
        <w:rPr>
          <w:rFonts w:ascii="Times New Roman" w:hAnsi="Times New Roman" w:cs="Times New Roman"/>
          <w:spacing w:val="32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патриотизма</w:t>
      </w:r>
      <w:r w:rsidRPr="00CE4BD7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</w:p>
    <w:p w14:paraId="4005EB85" w14:textId="73840F86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w w:val="105"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w w:val="105"/>
          <w:lang w:val="ru-RU"/>
        </w:rPr>
        <w:t>2</w:t>
      </w:r>
      <w:r w:rsidR="00AC6CF2">
        <w:rPr>
          <w:rFonts w:ascii="Times New Roman" w:hAnsi="Times New Roman" w:cs="Times New Roman"/>
          <w:b/>
          <w:w w:val="105"/>
          <w:lang w:val="ru-RU"/>
        </w:rPr>
        <w:t>8</w:t>
      </w:r>
      <w:r w:rsidRPr="00CE4BD7">
        <w:rPr>
          <w:rFonts w:ascii="Times New Roman" w:hAnsi="Times New Roman" w:cs="Times New Roman"/>
          <w:b/>
          <w:spacing w:val="-1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Защита</w:t>
      </w:r>
      <w:r w:rsidRPr="00CE4BD7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Родины: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подвиг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или</w:t>
      </w:r>
      <w:r w:rsidRPr="00CE4BD7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w w:val="105"/>
          <w:lang w:val="ru-RU"/>
        </w:rPr>
        <w:t>долг?</w:t>
      </w:r>
    </w:p>
    <w:p w14:paraId="3E29182C" w14:textId="77777777" w:rsidR="00CE4BD7" w:rsidRPr="00CE4BD7" w:rsidRDefault="00CE4BD7" w:rsidP="00CE4BD7">
      <w:pPr>
        <w:pStyle w:val="af"/>
        <w:spacing w:before="3" w:line="242" w:lineRule="auto"/>
        <w:ind w:right="115"/>
        <w:jc w:val="both"/>
        <w:rPr>
          <w:rFonts w:ascii="Times New Roman" w:hAnsi="Times New Roman" w:cs="Times New Roman"/>
          <w:lang w:val="ru-RU"/>
        </w:rPr>
      </w:pPr>
      <w:r w:rsidRPr="00CE4BD7">
        <w:rPr>
          <w:rFonts w:ascii="Times New Roman" w:hAnsi="Times New Roman" w:cs="Times New Roman"/>
          <w:lang w:val="ru-RU"/>
        </w:rPr>
        <w:t>Война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и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мир. Роль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знания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в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защите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Родины .</w:t>
      </w:r>
      <w:proofErr w:type="gramEnd"/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Долг</w:t>
      </w:r>
      <w:r w:rsidRPr="00CE4BD7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гражданина</w:t>
      </w:r>
      <w:r w:rsidRPr="00CE4BD7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перед</w:t>
      </w:r>
      <w:r w:rsidRPr="00CE4BD7">
        <w:rPr>
          <w:rFonts w:ascii="Times New Roman" w:hAnsi="Times New Roman" w:cs="Times New Roman"/>
          <w:spacing w:val="42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обществом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Военные</w:t>
      </w:r>
      <w:r w:rsidRPr="00CE4BD7">
        <w:rPr>
          <w:rFonts w:ascii="Times New Roman" w:hAnsi="Times New Roman" w:cs="Times New Roman"/>
          <w:spacing w:val="43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подвиги .</w:t>
      </w:r>
      <w:proofErr w:type="gramEnd"/>
      <w:r w:rsidRPr="00CE4BD7">
        <w:rPr>
          <w:rFonts w:ascii="Times New Roman" w:hAnsi="Times New Roman" w:cs="Times New Roman"/>
          <w:spacing w:val="43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Честь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spacing w:val="42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lang w:val="ru-RU"/>
        </w:rPr>
        <w:t>Доблесть</w:t>
      </w:r>
      <w:r w:rsidRPr="00CE4BD7">
        <w:rPr>
          <w:rFonts w:ascii="Times New Roman" w:hAnsi="Times New Roman" w:cs="Times New Roman"/>
          <w:spacing w:val="1"/>
          <w:lang w:val="ru-RU"/>
        </w:rPr>
        <w:t xml:space="preserve"> </w:t>
      </w:r>
      <w:r w:rsidRPr="00CE4BD7">
        <w:rPr>
          <w:rFonts w:ascii="Times New Roman" w:hAnsi="Times New Roman" w:cs="Times New Roman"/>
          <w:lang w:val="ru-RU"/>
        </w:rPr>
        <w:t>.</w:t>
      </w:r>
      <w:proofErr w:type="gramEnd"/>
    </w:p>
    <w:p w14:paraId="49911511" w14:textId="420D5980" w:rsidR="00CE4BD7" w:rsidRPr="00CE4BD7" w:rsidRDefault="00CE4BD7" w:rsidP="00CE4BD7">
      <w:pPr>
        <w:pStyle w:val="af"/>
        <w:jc w:val="both"/>
        <w:rPr>
          <w:rFonts w:ascii="Times New Roman" w:hAnsi="Times New Roman" w:cs="Times New Roman"/>
          <w:b/>
          <w:lang w:val="ru-RU"/>
        </w:rPr>
      </w:pPr>
      <w:r w:rsidRPr="00CE4BD7">
        <w:rPr>
          <w:rFonts w:ascii="Times New Roman" w:hAnsi="Times New Roman" w:cs="Times New Roman"/>
          <w:b/>
          <w:lang w:val="ru-RU"/>
        </w:rPr>
        <w:t>Тема</w:t>
      </w:r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proofErr w:type="gramStart"/>
      <w:r w:rsidRPr="00CE4BD7">
        <w:rPr>
          <w:rFonts w:ascii="Times New Roman" w:hAnsi="Times New Roman" w:cs="Times New Roman"/>
          <w:b/>
          <w:lang w:val="ru-RU"/>
        </w:rPr>
        <w:t>2</w:t>
      </w:r>
      <w:r w:rsidR="00AC6CF2">
        <w:rPr>
          <w:rFonts w:ascii="Times New Roman" w:hAnsi="Times New Roman" w:cs="Times New Roman"/>
          <w:b/>
          <w:lang w:val="ru-RU"/>
        </w:rPr>
        <w:t>9</w:t>
      </w:r>
      <w:r w:rsidRPr="00CE4BD7">
        <w:rPr>
          <w:rFonts w:ascii="Times New Roman" w:hAnsi="Times New Roman" w:cs="Times New Roman"/>
          <w:b/>
          <w:spacing w:val="11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.</w:t>
      </w:r>
      <w:proofErr w:type="gramEnd"/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Государство.</w:t>
      </w:r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Россия</w:t>
      </w:r>
      <w:r w:rsidRPr="00CE4BD7">
        <w:rPr>
          <w:rFonts w:ascii="Times New Roman" w:hAnsi="Times New Roman" w:cs="Times New Roman"/>
          <w:b/>
          <w:spacing w:val="63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—</w:t>
      </w:r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наша</w:t>
      </w:r>
      <w:r w:rsidRPr="00CE4BD7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CE4BD7">
        <w:rPr>
          <w:rFonts w:ascii="Times New Roman" w:hAnsi="Times New Roman" w:cs="Times New Roman"/>
          <w:b/>
          <w:lang w:val="ru-RU"/>
        </w:rPr>
        <w:t>родина.</w:t>
      </w:r>
    </w:p>
    <w:p w14:paraId="5DE21925" w14:textId="77777777" w:rsidR="00CE4BD7" w:rsidRPr="00CE4BD7" w:rsidRDefault="00CE4BD7" w:rsidP="00CE4BD7">
      <w:pPr>
        <w:pStyle w:val="Default"/>
        <w:jc w:val="both"/>
        <w:rPr>
          <w:b/>
          <w:bCs/>
          <w:lang w:bidi="ru-RU"/>
        </w:rPr>
      </w:pPr>
      <w:r w:rsidRPr="00CE4BD7">
        <w:rPr>
          <w:w w:val="105"/>
        </w:rPr>
        <w:t>Государство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как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объединяющее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начало.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Социальная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сторона</w:t>
      </w:r>
      <w:r w:rsidRPr="00CE4BD7">
        <w:rPr>
          <w:spacing w:val="-44"/>
          <w:w w:val="105"/>
        </w:rPr>
        <w:t xml:space="preserve"> </w:t>
      </w:r>
      <w:r w:rsidRPr="00CE4BD7">
        <w:rPr>
          <w:w w:val="105"/>
        </w:rPr>
        <w:t>права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и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государства.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Что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такое</w:t>
      </w:r>
      <w:r w:rsidRPr="00CE4BD7">
        <w:rPr>
          <w:spacing w:val="1"/>
          <w:w w:val="105"/>
        </w:rPr>
        <w:t xml:space="preserve"> </w:t>
      </w:r>
      <w:proofErr w:type="gramStart"/>
      <w:r w:rsidRPr="00CE4BD7">
        <w:rPr>
          <w:w w:val="105"/>
        </w:rPr>
        <w:t>закон .</w:t>
      </w:r>
      <w:proofErr w:type="gramEnd"/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Что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такое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Родина?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Что</w:t>
      </w:r>
      <w:r w:rsidRPr="00CE4BD7">
        <w:rPr>
          <w:spacing w:val="1"/>
          <w:w w:val="105"/>
        </w:rPr>
        <w:t xml:space="preserve"> </w:t>
      </w:r>
      <w:r w:rsidRPr="00CE4BD7">
        <w:rPr>
          <w:w w:val="105"/>
        </w:rPr>
        <w:t>такое государство? Необходимость быть гражданином. Российская</w:t>
      </w:r>
      <w:r w:rsidRPr="00CE4BD7">
        <w:rPr>
          <w:spacing w:val="26"/>
          <w:w w:val="105"/>
        </w:rPr>
        <w:t xml:space="preserve"> </w:t>
      </w:r>
      <w:r w:rsidRPr="00CE4BD7">
        <w:rPr>
          <w:w w:val="105"/>
        </w:rPr>
        <w:t>гражданская</w:t>
      </w:r>
      <w:r w:rsidRPr="00CE4BD7">
        <w:rPr>
          <w:spacing w:val="26"/>
          <w:w w:val="105"/>
        </w:rPr>
        <w:t xml:space="preserve"> </w:t>
      </w:r>
      <w:r w:rsidRPr="00CE4BD7">
        <w:rPr>
          <w:w w:val="105"/>
        </w:rPr>
        <w:t>идентичность.</w:t>
      </w:r>
    </w:p>
    <w:p w14:paraId="45EB96D4" w14:textId="62AA47F0" w:rsidR="00CE4BD7" w:rsidRPr="00CE4BD7" w:rsidRDefault="00CE4BD7" w:rsidP="00CE4BD7">
      <w:pPr>
        <w:pStyle w:val="Default"/>
        <w:jc w:val="both"/>
        <w:rPr>
          <w:i/>
        </w:rPr>
      </w:pPr>
      <w:r w:rsidRPr="00CE4BD7">
        <w:rPr>
          <w:b/>
        </w:rPr>
        <w:t xml:space="preserve">Тема </w:t>
      </w:r>
      <w:proofErr w:type="gramStart"/>
      <w:r w:rsidR="00AC6CF2">
        <w:rPr>
          <w:b/>
        </w:rPr>
        <w:t>30</w:t>
      </w:r>
      <w:r w:rsidRPr="00CE4BD7">
        <w:rPr>
          <w:b/>
        </w:rPr>
        <w:t xml:space="preserve"> .</w:t>
      </w:r>
      <w:proofErr w:type="gramEnd"/>
      <w:r w:rsidRPr="00CE4BD7">
        <w:rPr>
          <w:b/>
        </w:rPr>
        <w:t xml:space="preserve"> Гражданская идентичность</w:t>
      </w:r>
      <w:r w:rsidRPr="00CE4BD7">
        <w:t xml:space="preserve"> </w:t>
      </w:r>
      <w:r w:rsidRPr="00CE4BD7">
        <w:rPr>
          <w:i/>
        </w:rPr>
        <w:t>(практическое занятие).</w:t>
      </w:r>
    </w:p>
    <w:p w14:paraId="7A061C8D" w14:textId="77777777" w:rsidR="00CE4BD7" w:rsidRPr="00CE4BD7" w:rsidRDefault="00CE4BD7" w:rsidP="00CE4BD7">
      <w:pPr>
        <w:pStyle w:val="Default"/>
        <w:jc w:val="both"/>
      </w:pPr>
      <w:r w:rsidRPr="00CE4BD7">
        <w:t xml:space="preserve">Какими качествами должен обладать человек как гражданин. </w:t>
      </w:r>
    </w:p>
    <w:p w14:paraId="57824FBF" w14:textId="65A3FF68" w:rsidR="00CE4BD7" w:rsidRPr="00CE4BD7" w:rsidRDefault="00CE4BD7" w:rsidP="00CE4BD7">
      <w:pPr>
        <w:pStyle w:val="Default"/>
        <w:jc w:val="both"/>
        <w:rPr>
          <w:i/>
        </w:rPr>
      </w:pPr>
      <w:r w:rsidRPr="00CE4BD7">
        <w:rPr>
          <w:b/>
        </w:rPr>
        <w:t xml:space="preserve">Тема </w:t>
      </w:r>
      <w:proofErr w:type="gramStart"/>
      <w:r w:rsidRPr="00CE4BD7">
        <w:rPr>
          <w:b/>
        </w:rPr>
        <w:t>3</w:t>
      </w:r>
      <w:r w:rsidR="00AC6CF2">
        <w:rPr>
          <w:b/>
        </w:rPr>
        <w:t>1</w:t>
      </w:r>
      <w:r w:rsidRPr="00CE4BD7">
        <w:rPr>
          <w:b/>
        </w:rPr>
        <w:t xml:space="preserve"> .</w:t>
      </w:r>
      <w:proofErr w:type="gramEnd"/>
      <w:r w:rsidRPr="00CE4BD7">
        <w:rPr>
          <w:b/>
        </w:rPr>
        <w:t xml:space="preserve"> Моя школа и мой класс</w:t>
      </w:r>
      <w:r w:rsidRPr="00CE4BD7">
        <w:t xml:space="preserve"> </w:t>
      </w:r>
      <w:r w:rsidRPr="00CE4BD7">
        <w:rPr>
          <w:i/>
        </w:rPr>
        <w:t>(практическое занятие).</w:t>
      </w:r>
    </w:p>
    <w:p w14:paraId="3D3A3C69" w14:textId="77777777" w:rsidR="00CE4BD7" w:rsidRPr="00CE4BD7" w:rsidRDefault="00CE4BD7" w:rsidP="00CE4BD7">
      <w:pPr>
        <w:pStyle w:val="Default"/>
        <w:jc w:val="both"/>
        <w:rPr>
          <w:b/>
        </w:rPr>
      </w:pPr>
      <w:r w:rsidRPr="00CE4BD7">
        <w:rPr>
          <w:i/>
        </w:rPr>
        <w:lastRenderedPageBreak/>
        <w:t xml:space="preserve"> </w:t>
      </w:r>
      <w:r w:rsidRPr="00CE4BD7">
        <w:t>Портрет школы или класса через добрые дела.</w:t>
      </w:r>
    </w:p>
    <w:p w14:paraId="7E2C62CE" w14:textId="517472DA" w:rsidR="00CE4BD7" w:rsidRPr="00CE4BD7" w:rsidRDefault="00CE4BD7" w:rsidP="00CE4BD7">
      <w:pPr>
        <w:pStyle w:val="Default"/>
        <w:jc w:val="both"/>
        <w:rPr>
          <w:i/>
        </w:rPr>
      </w:pPr>
      <w:proofErr w:type="gramStart"/>
      <w:r w:rsidRPr="00CE4BD7">
        <w:rPr>
          <w:b/>
        </w:rPr>
        <w:t>Тема  3</w:t>
      </w:r>
      <w:r w:rsidR="00AC6CF2">
        <w:rPr>
          <w:b/>
        </w:rPr>
        <w:t>2</w:t>
      </w:r>
      <w:proofErr w:type="gramEnd"/>
      <w:r w:rsidRPr="00CE4BD7">
        <w:rPr>
          <w:b/>
        </w:rPr>
        <w:t xml:space="preserve"> .  </w:t>
      </w:r>
      <w:proofErr w:type="gramStart"/>
      <w:r w:rsidRPr="00CE4BD7">
        <w:rPr>
          <w:b/>
        </w:rPr>
        <w:t>Человек:  какой</w:t>
      </w:r>
      <w:proofErr w:type="gramEnd"/>
      <w:r w:rsidRPr="00CE4BD7">
        <w:rPr>
          <w:b/>
        </w:rPr>
        <w:t xml:space="preserve">  он? </w:t>
      </w:r>
      <w:r w:rsidRPr="00CE4BD7">
        <w:t xml:space="preserve"> </w:t>
      </w:r>
      <w:r w:rsidRPr="00CE4BD7">
        <w:rPr>
          <w:i/>
        </w:rPr>
        <w:t>(практическое занятие).</w:t>
      </w:r>
    </w:p>
    <w:p w14:paraId="07D770CD" w14:textId="77777777" w:rsidR="00CE4BD7" w:rsidRPr="00CE4BD7" w:rsidRDefault="00CE4BD7" w:rsidP="00CE4BD7">
      <w:pPr>
        <w:pStyle w:val="Default"/>
        <w:jc w:val="both"/>
      </w:pPr>
      <w:r w:rsidRPr="00CE4BD7">
        <w:t xml:space="preserve">Человек. Его образы в </w:t>
      </w:r>
      <w:proofErr w:type="gramStart"/>
      <w:r w:rsidRPr="00CE4BD7">
        <w:t>культуре .</w:t>
      </w:r>
      <w:proofErr w:type="gramEnd"/>
      <w:r w:rsidRPr="00CE4BD7">
        <w:t xml:space="preserve"> Духовность и нравственность как важнейшие качества </w:t>
      </w:r>
      <w:proofErr w:type="gramStart"/>
      <w:r w:rsidRPr="00CE4BD7">
        <w:t>человека .</w:t>
      </w:r>
      <w:proofErr w:type="gramEnd"/>
    </w:p>
    <w:p w14:paraId="6F0F149A" w14:textId="385A0D85" w:rsidR="00CE4BD7" w:rsidRPr="00CE4BD7" w:rsidRDefault="00CE4BD7" w:rsidP="00CE4BD7">
      <w:pPr>
        <w:pStyle w:val="Default"/>
        <w:jc w:val="both"/>
        <w:rPr>
          <w:i/>
        </w:rPr>
      </w:pPr>
      <w:r w:rsidRPr="00CE4BD7">
        <w:rPr>
          <w:b/>
        </w:rPr>
        <w:t xml:space="preserve">Тема </w:t>
      </w:r>
      <w:proofErr w:type="gramStart"/>
      <w:r w:rsidR="00AC6CF2">
        <w:rPr>
          <w:b/>
        </w:rPr>
        <w:t>33.</w:t>
      </w:r>
      <w:r w:rsidRPr="00CE4BD7">
        <w:rPr>
          <w:b/>
        </w:rPr>
        <w:t>Человек</w:t>
      </w:r>
      <w:proofErr w:type="gramEnd"/>
      <w:r w:rsidRPr="00CE4BD7">
        <w:rPr>
          <w:b/>
        </w:rPr>
        <w:t xml:space="preserve"> и культура</w:t>
      </w:r>
      <w:r w:rsidRPr="00CE4BD7">
        <w:t xml:space="preserve"> </w:t>
      </w:r>
      <w:r w:rsidRPr="00CE4BD7">
        <w:rPr>
          <w:i/>
        </w:rPr>
        <w:t>(проект).</w:t>
      </w:r>
    </w:p>
    <w:p w14:paraId="309657A0" w14:textId="77777777" w:rsidR="00CE4BD7" w:rsidRPr="00CE4BD7" w:rsidRDefault="00CE4BD7" w:rsidP="00CE4BD7">
      <w:pPr>
        <w:pStyle w:val="Default"/>
        <w:jc w:val="both"/>
      </w:pPr>
      <w:r w:rsidRPr="00CE4BD7">
        <w:t xml:space="preserve">Итоговый проект: «Что значит быть человеком?» </w:t>
      </w:r>
    </w:p>
    <w:p w14:paraId="373B38A0" w14:textId="75687D00" w:rsidR="00CE4BD7" w:rsidRPr="006D1ED7" w:rsidRDefault="00CE4BD7">
      <w:pPr>
        <w:rPr>
          <w:lang w:val="ru-RU"/>
        </w:rPr>
        <w:sectPr w:rsidR="00CE4BD7" w:rsidRPr="006D1ED7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4A545014" w14:textId="77777777" w:rsidR="00B30DB6" w:rsidRPr="006D1ED7" w:rsidRDefault="006D1ED7">
      <w:pPr>
        <w:autoSpaceDE w:val="0"/>
        <w:autoSpaceDN w:val="0"/>
        <w:spacing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14:paraId="1F90E835" w14:textId="77777777" w:rsidR="00B30DB6" w:rsidRPr="006D1ED7" w:rsidRDefault="006D1ED7">
      <w:pPr>
        <w:autoSpaceDE w:val="0"/>
        <w:autoSpaceDN w:val="0"/>
        <w:spacing w:before="346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15290409" w14:textId="77777777" w:rsidR="00B30DB6" w:rsidRPr="006D1ED7" w:rsidRDefault="006D1ED7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14:paraId="618C8B62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14:paraId="67CC1EB1" w14:textId="77777777" w:rsidR="00B30DB6" w:rsidRPr="006D1ED7" w:rsidRDefault="006D1ED7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1CC26251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14:paraId="6842741F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14:paraId="586DBA07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0486868C" w14:textId="77777777" w:rsidR="00B30DB6" w:rsidRPr="006D1ED7" w:rsidRDefault="006D1ED7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6D1ED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14:paraId="37E460D5" w14:textId="77777777" w:rsidR="00B30DB6" w:rsidRPr="006D1ED7" w:rsidRDefault="006D1ED7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14:paraId="4F639927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AF75BD6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3E8B0572" w14:textId="77777777" w:rsidR="00B30DB6" w:rsidRPr="006D1ED7" w:rsidRDefault="006D1ED7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14:paraId="765CC50C" w14:textId="77777777" w:rsidR="00B30DB6" w:rsidRPr="006D1ED7" w:rsidRDefault="006D1ED7">
      <w:pPr>
        <w:autoSpaceDE w:val="0"/>
        <w:autoSpaceDN w:val="0"/>
        <w:spacing w:before="262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60004702" w14:textId="77777777" w:rsidR="00B30DB6" w:rsidRPr="006D1ED7" w:rsidRDefault="006D1ED7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05B0F611" w14:textId="77777777" w:rsidR="00B30DB6" w:rsidRPr="006D1ED7" w:rsidRDefault="006D1ED7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14:paraId="70DC9196" w14:textId="77777777" w:rsidR="00B30DB6" w:rsidRPr="006D1ED7" w:rsidRDefault="006D1ED7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14:paraId="58CA1629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14:paraId="5BC107AC" w14:textId="77777777" w:rsidR="00B30DB6" w:rsidRPr="006D1ED7" w:rsidRDefault="006D1ED7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14:paraId="17503717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14:paraId="7B5E2C84" w14:textId="77777777" w:rsidR="00B30DB6" w:rsidRPr="006D1ED7" w:rsidRDefault="006D1ED7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14:paraId="66DEC8E0" w14:textId="77777777" w:rsidR="00B30DB6" w:rsidRPr="006D1ED7" w:rsidRDefault="006D1ED7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14:paraId="0BCD1C35" w14:textId="77777777" w:rsidR="00B30DB6" w:rsidRPr="006D1ED7" w:rsidRDefault="006D1ED7">
      <w:pPr>
        <w:autoSpaceDE w:val="0"/>
        <w:autoSpaceDN w:val="0"/>
        <w:spacing w:before="238" w:after="0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14:paraId="56BFE722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14:paraId="1B12E0F1" w14:textId="77777777" w:rsidR="00B30DB6" w:rsidRPr="006D1ED7" w:rsidRDefault="006D1ED7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14:paraId="3E4C2C02" w14:textId="77777777" w:rsidR="00B30DB6" w:rsidRPr="006D1ED7" w:rsidRDefault="006D1ED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14:paraId="0B4113E2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14:paraId="5AA47FB2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73C3AB26" w14:textId="77777777" w:rsidR="00B30DB6" w:rsidRPr="006D1ED7" w:rsidRDefault="006D1ED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14:paraId="3489C8B1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24E4F9C1" w14:textId="77777777" w:rsidR="00B30DB6" w:rsidRPr="006D1ED7" w:rsidRDefault="006D1ED7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ситуацией(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14:paraId="7F4E3794" w14:textId="77777777" w:rsidR="00B30DB6" w:rsidRPr="006D1ED7" w:rsidRDefault="006D1ED7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14:paraId="76B71A21" w14:textId="77777777" w:rsidR="00B30DB6" w:rsidRPr="006D1ED7" w:rsidRDefault="006D1ED7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14:paraId="69725D72" w14:textId="77777777" w:rsidR="00B30DB6" w:rsidRPr="006D1ED7" w:rsidRDefault="006D1ED7">
      <w:pPr>
        <w:autoSpaceDE w:val="0"/>
        <w:autoSpaceDN w:val="0"/>
        <w:spacing w:before="322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377C92F" w14:textId="77777777" w:rsidR="00B30DB6" w:rsidRPr="006D1ED7" w:rsidRDefault="006D1ED7">
      <w:pPr>
        <w:autoSpaceDE w:val="0"/>
        <w:autoSpaceDN w:val="0"/>
        <w:spacing w:before="166" w:after="0"/>
        <w:ind w:firstLine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056E0A10" w14:textId="77777777" w:rsidR="00B30DB6" w:rsidRPr="006D1ED7" w:rsidRDefault="006D1ED7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14:paraId="6984B032" w14:textId="77777777" w:rsidR="00B30DB6" w:rsidRPr="006D1ED7" w:rsidRDefault="006D1ED7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14:paraId="22686AB2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1AD20429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14:paraId="05F6560A" w14:textId="77777777" w:rsidR="00B30DB6" w:rsidRPr="006D1ED7" w:rsidRDefault="006D1ED7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14:paraId="564F7980" w14:textId="77777777" w:rsidR="00B30DB6" w:rsidRPr="006D1ED7" w:rsidRDefault="006D1ED7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14:paraId="41F5025C" w14:textId="77777777" w:rsidR="00B30DB6" w:rsidRPr="006D1ED7" w:rsidRDefault="006D1ED7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6F685B9C" w14:textId="77777777" w:rsidR="00B30DB6" w:rsidRPr="006D1ED7" w:rsidRDefault="006D1ED7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14:paraId="118F67DC" w14:textId="77777777" w:rsidR="00B30DB6" w:rsidRPr="006D1ED7" w:rsidRDefault="006D1ED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14:paraId="459023E2" w14:textId="77777777" w:rsidR="00B30DB6" w:rsidRPr="006D1ED7" w:rsidRDefault="006D1ED7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14:paraId="45BD8173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14:paraId="121BE548" w14:textId="77777777" w:rsidR="00B30DB6" w:rsidRPr="006D1ED7" w:rsidRDefault="00B30DB6">
      <w:pPr>
        <w:autoSpaceDE w:val="0"/>
        <w:autoSpaceDN w:val="0"/>
        <w:spacing w:after="108" w:line="220" w:lineRule="exact"/>
        <w:rPr>
          <w:lang w:val="ru-RU"/>
        </w:rPr>
      </w:pPr>
    </w:p>
    <w:p w14:paraId="5337C017" w14:textId="77777777" w:rsidR="00B30DB6" w:rsidRPr="006D1ED7" w:rsidRDefault="006D1ED7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14:paraId="1CD11065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14:paraId="1B6EA499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7EAD3401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</w:t>
      </w:r>
    </w:p>
    <w:p w14:paraId="55B113EE" w14:textId="77777777" w:rsidR="00B30DB6" w:rsidRPr="006D1ED7" w:rsidRDefault="006D1ED7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14:paraId="05567E30" w14:textId="77777777" w:rsidR="00B30DB6" w:rsidRPr="006D1ED7" w:rsidRDefault="006D1ED7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62339A0D" w14:textId="77777777" w:rsidR="00B30DB6" w:rsidRPr="006D1ED7" w:rsidRDefault="006D1ED7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70A9E1C6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нравственных категориях русского языка и их происхождении.</w:t>
      </w:r>
    </w:p>
    <w:p w14:paraId="40476F34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14:paraId="0F81E48D" w14:textId="77777777" w:rsidR="00B30DB6" w:rsidRPr="006D1ED7" w:rsidRDefault="006D1ED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14:paraId="0529B3B7" w14:textId="77777777" w:rsidR="00B30DB6" w:rsidRPr="006D1ED7" w:rsidRDefault="006D1ED7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14:paraId="2BE039B1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14:paraId="5411F658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14:paraId="50246CE7" w14:textId="77777777" w:rsidR="00B30DB6" w:rsidRPr="006D1ED7" w:rsidRDefault="006D1ED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14:paraId="2072B914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14:paraId="6C3301F7" w14:textId="77777777" w:rsidR="00B30DB6" w:rsidRPr="006D1ED7" w:rsidRDefault="006D1ED7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14:paraId="7BDF486E" w14:textId="77777777" w:rsidR="00B30DB6" w:rsidRPr="006D1ED7" w:rsidRDefault="006D1ED7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3FEA8CC9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14:paraId="2427D95B" w14:textId="77777777" w:rsidR="00B30DB6" w:rsidRPr="006D1ED7" w:rsidRDefault="006D1ED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14:paraId="27CA45D6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давать определения терминам «мораль», «нравственность», «духовные ценности</w:t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духовность» на доступном для обучающихся уровне осмысления;</w:t>
      </w:r>
    </w:p>
    <w:p w14:paraId="15E5EB0D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14:paraId="30771010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14:paraId="62B01472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14:paraId="180D4311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14:paraId="4FD29AFF" w14:textId="77777777" w:rsidR="00B30DB6" w:rsidRPr="006D1ED7" w:rsidRDefault="00B30DB6">
      <w:pPr>
        <w:autoSpaceDE w:val="0"/>
        <w:autoSpaceDN w:val="0"/>
        <w:spacing w:after="138" w:line="220" w:lineRule="exact"/>
        <w:rPr>
          <w:lang w:val="ru-RU"/>
        </w:rPr>
      </w:pPr>
    </w:p>
    <w:p w14:paraId="5D910ED6" w14:textId="77777777" w:rsidR="00B30DB6" w:rsidRPr="006D1ED7" w:rsidRDefault="006D1ED7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характеризовать государствообразующие конфессии России и их картины мира.</w:t>
      </w:r>
    </w:p>
    <w:p w14:paraId="20F31EA8" w14:textId="77777777" w:rsidR="00B30DB6" w:rsidRPr="006D1ED7" w:rsidRDefault="006D1ED7" w:rsidP="00274E29">
      <w:pPr>
        <w:autoSpaceDE w:val="0"/>
        <w:autoSpaceDN w:val="0"/>
        <w:spacing w:before="178" w:after="0" w:line="355" w:lineRule="auto"/>
        <w:ind w:left="851" w:right="144" w:hanging="567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29EBD0A0" w14:textId="77777777" w:rsidR="00B30DB6" w:rsidRPr="006D1ED7" w:rsidRDefault="006D1ED7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56AF4970" w14:textId="77777777" w:rsidR="00B30DB6" w:rsidRPr="006D1ED7" w:rsidRDefault="006D1ED7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ценности»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14:paraId="1DA13A30" w14:textId="77777777" w:rsidR="00B30DB6" w:rsidRPr="006D1ED7" w:rsidRDefault="00B30DB6">
      <w:pPr>
        <w:rPr>
          <w:lang w:val="ru-RU"/>
        </w:rPr>
        <w:sectPr w:rsidR="00B30DB6" w:rsidRPr="006D1ED7" w:rsidSect="00E74209">
          <w:pgSz w:w="11900" w:h="16840"/>
          <w:pgMar w:top="358" w:right="843" w:bottom="408" w:left="1276" w:header="720" w:footer="720" w:gutter="0"/>
          <w:cols w:space="720" w:equalWidth="0">
            <w:col w:w="10211" w:space="0"/>
          </w:cols>
          <w:docGrid w:linePitch="360"/>
        </w:sectPr>
      </w:pPr>
    </w:p>
    <w:p w14:paraId="4D41F783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76C13FA4" w14:textId="77777777" w:rsidR="00B30DB6" w:rsidRPr="006D1ED7" w:rsidRDefault="006D1ED7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6D1ED7">
        <w:rPr>
          <w:lang w:val="ru-RU"/>
        </w:rPr>
        <w:br/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14:paraId="6EB37BB9" w14:textId="77777777" w:rsidR="00B30DB6" w:rsidRPr="006D1ED7" w:rsidRDefault="006D1ED7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</w:t>
      </w:r>
      <w:r w:rsidRPr="006D1ED7">
        <w:rPr>
          <w:lang w:val="ru-RU"/>
        </w:rPr>
        <w:br/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и уметь объяснить понятие «Родина»;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14:paraId="769E5FDD" w14:textId="77777777" w:rsidR="00B30DB6" w:rsidRPr="006D1ED7" w:rsidRDefault="006D1ED7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14:paraId="34D0A4A3" w14:textId="77777777" w:rsidR="00B30DB6" w:rsidRPr="006D1ED7" w:rsidRDefault="006D1ED7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14:paraId="4348C4BA" w14:textId="77777777" w:rsidR="00B30DB6" w:rsidRPr="006D1ED7" w:rsidRDefault="006D1ED7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14:paraId="59AFE04C" w14:textId="77777777" w:rsidR="00B30DB6" w:rsidRPr="006D1ED7" w:rsidRDefault="006D1ED7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6D1ED7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сформированные представления о закономерностях развития семьи в культуре и</w:t>
      </w:r>
    </w:p>
    <w:p w14:paraId="4B3C9D73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14:paraId="6F711672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6077132A" w14:textId="77777777" w:rsidR="00B30DB6" w:rsidRPr="006D1ED7" w:rsidRDefault="006D1ED7">
      <w:pPr>
        <w:autoSpaceDE w:val="0"/>
        <w:autoSpaceDN w:val="0"/>
        <w:spacing w:after="0" w:line="338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532726EC" w14:textId="77777777" w:rsidR="00B30DB6" w:rsidRPr="006D1ED7" w:rsidRDefault="006D1ED7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14:paraId="200CFE75" w14:textId="77777777" w:rsidR="00B30DB6" w:rsidRPr="006D1ED7" w:rsidRDefault="006D1ED7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6D1ED7">
        <w:rPr>
          <w:lang w:val="ru-RU"/>
        </w:rPr>
        <w:br/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 термина «творчество» в нескольких аспектах и понимать границы их применимости;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14:paraId="2D8A965D" w14:textId="432B85D4" w:rsidR="00B30DB6" w:rsidRPr="006D1ED7" w:rsidRDefault="006D1ED7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6D1ED7">
        <w:rPr>
          <w:lang w:val="ru-RU"/>
        </w:rPr>
        <w:br/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«взаимопомощь»,</w:t>
      </w:r>
      <w:r w:rsidR="008D661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«сострадание», «милосердие», «любовь», «дружба», «коллективизм», «патриотизм», «любовь к близким».</w:t>
      </w:r>
    </w:p>
    <w:p w14:paraId="38B728AE" w14:textId="77777777" w:rsidR="00B30DB6" w:rsidRPr="006D1ED7" w:rsidRDefault="006D1ED7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14:paraId="65A06C35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14:paraId="566414A7" w14:textId="77777777" w:rsidR="00B30DB6" w:rsidRPr="006D1ED7" w:rsidRDefault="00B30DB6">
      <w:pPr>
        <w:autoSpaceDE w:val="0"/>
        <w:autoSpaceDN w:val="0"/>
        <w:spacing w:after="66" w:line="220" w:lineRule="exact"/>
        <w:rPr>
          <w:lang w:val="ru-RU"/>
        </w:rPr>
      </w:pPr>
    </w:p>
    <w:p w14:paraId="58793DFB" w14:textId="77777777" w:rsidR="00B30DB6" w:rsidRPr="006D1ED7" w:rsidRDefault="006D1ED7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3E4BB4EE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14:paraId="7968D3C4" w14:textId="77777777" w:rsidR="00B30DB6" w:rsidRPr="006D1ED7" w:rsidRDefault="006D1ED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отличия литературы от других видов художественного творчества;</w:t>
      </w:r>
    </w:p>
    <w:p w14:paraId="45910714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14:paraId="67C97449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14:paraId="367F158C" w14:textId="77777777" w:rsidR="00B30DB6" w:rsidRPr="006D1ED7" w:rsidRDefault="006D1ED7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14:paraId="446A6D75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14:paraId="41F5F3ED" w14:textId="77B9F22D" w:rsidR="00B30DB6" w:rsidRPr="006D1ED7" w:rsidRDefault="006D1ED7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терминов «взаимодействие культур», «культурный обмен»</w:t>
      </w:r>
      <w:r w:rsidR="008D661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как формах распространения и обогащения духовно-нравственных идеалов общества;</w:t>
      </w:r>
    </w:p>
    <w:p w14:paraId="139B9D72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сохранения культурного наследия;</w:t>
      </w:r>
    </w:p>
    <w:p w14:paraId="53F3E9CB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4F5CE03F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</w:t>
      </w:r>
    </w:p>
    <w:p w14:paraId="3913A003" w14:textId="77777777" w:rsidR="00B30DB6" w:rsidRPr="006D1ED7" w:rsidRDefault="006D1ED7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14:paraId="40EE65BC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14C1C48D" w14:textId="77777777" w:rsidR="00B30DB6" w:rsidRPr="006D1ED7" w:rsidRDefault="006D1ED7">
      <w:pPr>
        <w:autoSpaceDE w:val="0"/>
        <w:autoSpaceDN w:val="0"/>
        <w:spacing w:before="18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14:paraId="689E143C" w14:textId="77777777" w:rsidR="00B30DB6" w:rsidRPr="006D1ED7" w:rsidRDefault="006D1ED7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принципы федеративного устройства России и концепт «полиэтничность»;</w:t>
      </w:r>
    </w:p>
    <w:p w14:paraId="137B38C9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14:paraId="793E3B93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63807E52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14:paraId="537AFCCF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14:paraId="3041760E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14:paraId="5A5ABD4B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14:paraId="661CC7A7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14:paraId="79243099" w14:textId="77777777" w:rsidR="00B30DB6" w:rsidRPr="006D1ED7" w:rsidRDefault="00B30DB6">
      <w:pPr>
        <w:autoSpaceDE w:val="0"/>
        <w:autoSpaceDN w:val="0"/>
        <w:spacing w:after="132" w:line="220" w:lineRule="exact"/>
        <w:rPr>
          <w:lang w:val="ru-RU"/>
        </w:rPr>
      </w:pPr>
    </w:p>
    <w:p w14:paraId="7C69631A" w14:textId="77777777" w:rsidR="00B30DB6" w:rsidRPr="006D1ED7" w:rsidRDefault="006D1ED7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взаимосвязь праздников и культурного уклада;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20BD0A8" w14:textId="77777777" w:rsidR="00B30DB6" w:rsidRPr="006D1ED7" w:rsidRDefault="006D1ED7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народов России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типом жилищ и типом хозяйственной деятельности;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14:paraId="4A50B2BE" w14:textId="77777777" w:rsidR="00B30DB6" w:rsidRPr="006D1ED7" w:rsidRDefault="006D1ED7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музыкального творчества народов России, народные инструменты Тема 28. Изобразительное искусство народов России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6D1ED7">
        <w:rPr>
          <w:lang w:val="ru-RU"/>
        </w:rPr>
        <w:br/>
      </w:r>
      <w:r w:rsidRPr="006D1ED7">
        <w:rPr>
          <w:lang w:val="ru-RU"/>
        </w:rPr>
        <w:tab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что такое скульптура, живопись, графика, фольклорные орнаменты;</w:t>
      </w:r>
    </w:p>
    <w:p w14:paraId="14E60AA7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14:paraId="58336429" w14:textId="77777777" w:rsidR="00B30DB6" w:rsidRPr="006D1ED7" w:rsidRDefault="00B30DB6">
      <w:pPr>
        <w:autoSpaceDE w:val="0"/>
        <w:autoSpaceDN w:val="0"/>
        <w:spacing w:after="84" w:line="220" w:lineRule="exact"/>
        <w:rPr>
          <w:lang w:val="ru-RU"/>
        </w:rPr>
      </w:pPr>
    </w:p>
    <w:p w14:paraId="46965B46" w14:textId="77777777" w:rsidR="00B30DB6" w:rsidRPr="006D1ED7" w:rsidRDefault="006D1ED7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14:paraId="1138793B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14:paraId="3E8F7605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14:paraId="20AF7064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</w:t>
      </w:r>
    </w:p>
    <w:p w14:paraId="05776640" w14:textId="77777777" w:rsidR="00B30DB6" w:rsidRPr="006D1ED7" w:rsidRDefault="006D1ED7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14:paraId="509A6863" w14:textId="77777777" w:rsidR="00B30DB6" w:rsidRPr="006D1ED7" w:rsidRDefault="006D1ED7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14:paraId="4EA36E36" w14:textId="77777777" w:rsidR="00B30DB6" w:rsidRPr="006D1ED7" w:rsidRDefault="006D1ED7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6EC7FC0F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14:paraId="091DC19D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потенциал национальной литературы.</w:t>
      </w:r>
    </w:p>
    <w:p w14:paraId="559968BE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14:paraId="79543083" w14:textId="77777777" w:rsidR="00B30DB6" w:rsidRPr="006D1ED7" w:rsidRDefault="006D1ED7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14:paraId="2DD61C95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14:paraId="0A1357E0" w14:textId="77777777" w:rsidR="00B30DB6" w:rsidRPr="006D1ED7" w:rsidRDefault="006D1ED7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14:paraId="231ED464" w14:textId="77777777" w:rsidR="00B30DB6" w:rsidRPr="006D1ED7" w:rsidRDefault="006D1ED7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70C6B3A7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14:paraId="11E6F7C5" w14:textId="77777777" w:rsidR="00B30DB6" w:rsidRPr="006D1ED7" w:rsidRDefault="006D1ED7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14:paraId="64BBFBD5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 России;</w:t>
      </w:r>
    </w:p>
    <w:p w14:paraId="1AB90E38" w14:textId="77777777" w:rsidR="00B30DB6" w:rsidRPr="006D1ED7" w:rsidRDefault="006D1E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14:paraId="48634D24" w14:textId="77777777" w:rsidR="00B30DB6" w:rsidRPr="006D1ED7" w:rsidRDefault="006D1ED7">
      <w:pPr>
        <w:autoSpaceDE w:val="0"/>
        <w:autoSpaceDN w:val="0"/>
        <w:spacing w:before="178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14:paraId="24932CE8" w14:textId="77777777" w:rsidR="00B30DB6" w:rsidRPr="006D1ED7" w:rsidRDefault="006D1ED7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3D2E770E" w14:textId="77777777" w:rsidR="00B30DB6" w:rsidRPr="006D1ED7" w:rsidRDefault="006D1ED7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744E8B32" w14:textId="77777777" w:rsidR="00B30DB6" w:rsidRDefault="00B30DB6">
      <w:pPr>
        <w:rPr>
          <w:lang w:val="ru-RU"/>
        </w:rPr>
      </w:pPr>
    </w:p>
    <w:p w14:paraId="7EF8376A" w14:textId="77777777" w:rsidR="00CE4BD7" w:rsidRDefault="00CE4BD7">
      <w:pPr>
        <w:rPr>
          <w:lang w:val="ru-RU"/>
        </w:rPr>
      </w:pPr>
    </w:p>
    <w:p w14:paraId="359FA43F" w14:textId="77777777" w:rsidR="00CE4BD7" w:rsidRPr="00C87D6F" w:rsidRDefault="00CE4BD7">
      <w:pPr>
        <w:rPr>
          <w:rFonts w:ascii="Times New Roman" w:hAnsi="Times New Roman" w:cs="Times New Roman"/>
          <w:lang w:val="ru-RU"/>
        </w:rPr>
      </w:pPr>
    </w:p>
    <w:p w14:paraId="4F227EF4" w14:textId="77777777" w:rsidR="00CE4BD7" w:rsidRPr="00C87D6F" w:rsidRDefault="00CE4BD7" w:rsidP="00CE4BD7">
      <w:pPr>
        <w:pStyle w:val="ae"/>
        <w:widowControl w:val="0"/>
        <w:numPr>
          <w:ilvl w:val="0"/>
          <w:numId w:val="11"/>
        </w:numPr>
        <w:tabs>
          <w:tab w:val="left" w:pos="33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D6F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796D33C6" w14:textId="77777777" w:rsidR="00CE4BD7" w:rsidRPr="00C87D6F" w:rsidRDefault="00CE4BD7" w:rsidP="00CE4BD7">
      <w:pPr>
        <w:pStyle w:val="21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7D6F">
        <w:rPr>
          <w:rFonts w:ascii="Times New Roman" w:hAnsi="Times New Roman" w:cs="Times New Roman"/>
          <w:sz w:val="24"/>
          <w:szCs w:val="24"/>
        </w:rPr>
        <w:t>Тематический</w:t>
      </w:r>
      <w:r w:rsidRPr="00C87D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87D6F">
        <w:rPr>
          <w:rFonts w:ascii="Times New Roman" w:hAnsi="Times New Roman" w:cs="Times New Roman"/>
          <w:sz w:val="24"/>
          <w:szCs w:val="24"/>
        </w:rPr>
        <w:t>блок</w:t>
      </w:r>
      <w:r w:rsidRPr="00C87D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87D6F">
        <w:rPr>
          <w:rFonts w:ascii="Times New Roman" w:hAnsi="Times New Roman" w:cs="Times New Roman"/>
          <w:sz w:val="24"/>
          <w:szCs w:val="24"/>
        </w:rPr>
        <w:t>1.</w:t>
      </w:r>
      <w:r w:rsidRPr="00C87D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87D6F">
        <w:rPr>
          <w:rFonts w:ascii="Times New Roman" w:hAnsi="Times New Roman" w:cs="Times New Roman"/>
          <w:sz w:val="24"/>
          <w:szCs w:val="24"/>
        </w:rPr>
        <w:t>«Культура</w:t>
      </w:r>
      <w:r w:rsidRPr="00C87D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87D6F">
        <w:rPr>
          <w:rFonts w:ascii="Times New Roman" w:hAnsi="Times New Roman" w:cs="Times New Roman"/>
          <w:sz w:val="24"/>
          <w:szCs w:val="24"/>
        </w:rPr>
        <w:t>как</w:t>
      </w:r>
      <w:r w:rsidRPr="00C87D6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C87D6F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6D682AAA" w14:textId="77777777" w:rsidR="00CE4BD7" w:rsidRPr="00C87D6F" w:rsidRDefault="00CE4BD7" w:rsidP="00CE4BD7">
      <w:pPr>
        <w:pStyle w:val="af"/>
        <w:spacing w:before="59"/>
        <w:jc w:val="both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hAnsi="Times New Roman" w:cs="Times New Roman"/>
          <w:w w:val="105"/>
          <w:lang w:val="ru-RU"/>
        </w:rPr>
        <w:t>Тема</w:t>
      </w:r>
      <w:r w:rsidRPr="00C87D6F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proofErr w:type="gramStart"/>
      <w:r w:rsidRPr="00C87D6F">
        <w:rPr>
          <w:rFonts w:ascii="Times New Roman" w:hAnsi="Times New Roman" w:cs="Times New Roman"/>
          <w:w w:val="105"/>
          <w:lang w:val="ru-RU"/>
        </w:rPr>
        <w:t>1</w:t>
      </w:r>
      <w:r w:rsidRPr="00C87D6F">
        <w:rPr>
          <w:rFonts w:ascii="Times New Roman" w:hAnsi="Times New Roman" w:cs="Times New Roman"/>
          <w:spacing w:val="-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.</w:t>
      </w:r>
      <w:proofErr w:type="gramEnd"/>
      <w:r w:rsidRPr="00C87D6F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Мир</w:t>
      </w:r>
      <w:r w:rsidRPr="00C87D6F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культуры:</w:t>
      </w:r>
      <w:r w:rsidRPr="00C87D6F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его</w:t>
      </w:r>
      <w:r w:rsidRPr="00C87D6F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структура</w:t>
      </w:r>
    </w:p>
    <w:p w14:paraId="50399FC9" w14:textId="77777777" w:rsidR="00CE4BD7" w:rsidRPr="00C87D6F" w:rsidRDefault="00CE4BD7" w:rsidP="00CE4BD7">
      <w:pPr>
        <w:pStyle w:val="af"/>
        <w:spacing w:before="2" w:line="242" w:lineRule="auto"/>
        <w:jc w:val="both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hAnsi="Times New Roman" w:cs="Times New Roman"/>
          <w:w w:val="105"/>
          <w:lang w:val="ru-RU"/>
        </w:rPr>
        <w:t xml:space="preserve">- </w:t>
      </w:r>
      <w:r w:rsidRPr="00C87D6F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Знать</w:t>
      </w:r>
      <w:r w:rsidRPr="00C87D6F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и</w:t>
      </w:r>
      <w:r w:rsidRPr="00C87D6F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уметь</w:t>
      </w:r>
      <w:r w:rsidRPr="00C87D6F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объяснить</w:t>
      </w:r>
      <w:r w:rsidRPr="00C87D6F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структуру</w:t>
      </w:r>
      <w:r w:rsidRPr="00C87D6F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культуры</w:t>
      </w:r>
      <w:r w:rsidRPr="00C87D6F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как</w:t>
      </w:r>
      <w:r w:rsidRPr="00C87D6F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социального</w:t>
      </w:r>
      <w:r w:rsidRPr="00C87D6F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явления;</w:t>
      </w:r>
    </w:p>
    <w:p w14:paraId="4DB3CEBD" w14:textId="77777777" w:rsidR="00CE4BD7" w:rsidRPr="00C87D6F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hAnsi="Times New Roman" w:cs="Times New Roman"/>
          <w:w w:val="110"/>
          <w:lang w:val="ru-RU"/>
        </w:rPr>
        <w:t>- понимать специфику социальных явлений, их ключевые отличия</w:t>
      </w:r>
      <w:r w:rsidRPr="00C87D6F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C87D6F">
        <w:rPr>
          <w:rFonts w:ascii="Times New Roman" w:hAnsi="Times New Roman" w:cs="Times New Roman"/>
          <w:w w:val="110"/>
          <w:lang w:val="ru-RU"/>
        </w:rPr>
        <w:t>от</w:t>
      </w:r>
      <w:r w:rsidRPr="00C87D6F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C87D6F">
        <w:rPr>
          <w:rFonts w:ascii="Times New Roman" w:hAnsi="Times New Roman" w:cs="Times New Roman"/>
          <w:w w:val="110"/>
          <w:lang w:val="ru-RU"/>
        </w:rPr>
        <w:t>природных</w:t>
      </w:r>
      <w:r w:rsidRPr="00C87D6F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C87D6F">
        <w:rPr>
          <w:rFonts w:ascii="Times New Roman" w:hAnsi="Times New Roman" w:cs="Times New Roman"/>
          <w:w w:val="110"/>
          <w:lang w:val="ru-RU"/>
        </w:rPr>
        <w:t>явлений;</w:t>
      </w:r>
    </w:p>
    <w:p w14:paraId="060F1802" w14:textId="77777777" w:rsidR="00CE4BD7" w:rsidRPr="00C87D6F" w:rsidRDefault="00CE4BD7" w:rsidP="00CE4BD7">
      <w:pPr>
        <w:pStyle w:val="af"/>
        <w:spacing w:before="1" w:line="242" w:lineRule="auto"/>
        <w:jc w:val="both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hAnsi="Times New Roman" w:cs="Times New Roman"/>
          <w:w w:val="105"/>
          <w:lang w:val="ru-RU"/>
        </w:rPr>
        <w:t>- уметь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доказывать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связь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между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этапом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C87D6F">
        <w:rPr>
          <w:rFonts w:ascii="Times New Roman" w:hAnsi="Times New Roman" w:cs="Times New Roman"/>
          <w:w w:val="105"/>
          <w:lang w:val="ru-RU"/>
        </w:rPr>
        <w:t>развития  материальной</w:t>
      </w:r>
      <w:proofErr w:type="gramEnd"/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культуры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и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социальной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структурой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общества,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их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взаимосвязь</w:t>
      </w:r>
      <w:r w:rsidRPr="00C87D6F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</w:t>
      </w:r>
      <w:r w:rsidRPr="00C87D6F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духовно-</w:t>
      </w:r>
      <w:r w:rsidRPr="00C87D6F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нравственным</w:t>
      </w:r>
      <w:r w:rsidRPr="00C87D6F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состоянием</w:t>
      </w:r>
      <w:r w:rsidRPr="00C87D6F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общества;</w:t>
      </w:r>
    </w:p>
    <w:p w14:paraId="0C18B50F" w14:textId="77777777" w:rsidR="00CE4BD7" w:rsidRPr="00C87D6F" w:rsidRDefault="00CE4BD7" w:rsidP="00CE4BD7">
      <w:pPr>
        <w:pStyle w:val="af"/>
        <w:spacing w:line="242" w:lineRule="auto"/>
        <w:jc w:val="both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hAnsi="Times New Roman" w:cs="Times New Roman"/>
          <w:w w:val="105"/>
          <w:lang w:val="ru-RU"/>
        </w:rPr>
        <w:t>- понимать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зависимость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социальных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процессов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от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культурно-</w:t>
      </w:r>
      <w:r w:rsidRPr="00C87D6F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исторических</w:t>
      </w:r>
      <w:r w:rsidRPr="00C87D6F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C87D6F">
        <w:rPr>
          <w:rFonts w:ascii="Times New Roman" w:hAnsi="Times New Roman" w:cs="Times New Roman"/>
          <w:w w:val="105"/>
          <w:lang w:val="ru-RU"/>
        </w:rPr>
        <w:t>процессов;</w:t>
      </w:r>
    </w:p>
    <w:p w14:paraId="2AE6B9FF" w14:textId="77777777" w:rsidR="00CE4BD7" w:rsidRPr="00C87D6F" w:rsidRDefault="00CE4BD7" w:rsidP="00CE4BD7">
      <w:pPr>
        <w:pStyle w:val="Default"/>
        <w:jc w:val="both"/>
      </w:pPr>
      <w:r w:rsidRPr="00C87D6F">
        <w:t xml:space="preserve">-  уметь объяснить взаимосвязь между научно-техническим прогрессом и этапами развития </w:t>
      </w:r>
      <w:proofErr w:type="gramStart"/>
      <w:r w:rsidRPr="00C87D6F">
        <w:t>социума .</w:t>
      </w:r>
      <w:proofErr w:type="gramEnd"/>
    </w:p>
    <w:p w14:paraId="707A324B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2 .</w:t>
      </w:r>
      <w:proofErr w:type="gramEnd"/>
      <w:r w:rsidRPr="00C87D6F">
        <w:t xml:space="preserve"> Культура России: многообразие регионов</w:t>
      </w:r>
    </w:p>
    <w:p w14:paraId="1AE84C1A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административно-территориальное деление России;</w:t>
      </w:r>
    </w:p>
    <w:p w14:paraId="5CBC47CD" w14:textId="77777777" w:rsidR="00CE4BD7" w:rsidRPr="00C87D6F" w:rsidRDefault="00CE4BD7" w:rsidP="00CE4BD7">
      <w:pPr>
        <w:pStyle w:val="Default"/>
        <w:jc w:val="both"/>
      </w:pPr>
      <w:r w:rsidRPr="00C87D6F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14:paraId="3E1B72D1" w14:textId="77777777" w:rsidR="00CE4BD7" w:rsidRPr="00C87D6F" w:rsidRDefault="00CE4BD7" w:rsidP="00CE4BD7">
      <w:pPr>
        <w:pStyle w:val="Default"/>
        <w:jc w:val="both"/>
      </w:pPr>
      <w:r w:rsidRPr="00C87D6F">
        <w:t xml:space="preserve">-  понимать и уметь объяснить необходимость федеративного устройства в полиэтничном государстве, </w:t>
      </w:r>
      <w:proofErr w:type="gramStart"/>
      <w:r w:rsidRPr="00C87D6F">
        <w:t>важность  сохранения</w:t>
      </w:r>
      <w:proofErr w:type="gramEnd"/>
      <w:r w:rsidRPr="00C87D6F">
        <w:t xml:space="preserve"> исторической памяти отдельных этносов;</w:t>
      </w:r>
    </w:p>
    <w:p w14:paraId="3E10929E" w14:textId="77777777" w:rsidR="00CE4BD7" w:rsidRPr="00C87D6F" w:rsidRDefault="00CE4BD7" w:rsidP="00CE4BD7">
      <w:pPr>
        <w:pStyle w:val="Default"/>
        <w:jc w:val="both"/>
      </w:pPr>
      <w:r w:rsidRPr="00C87D6F">
        <w:t>-  объяснять принцип равенства прав каждого человека, вне зависимости от его принадлежности к тому или иному народу;</w:t>
      </w:r>
    </w:p>
    <w:p w14:paraId="1CD5974F" w14:textId="77777777" w:rsidR="00CE4BD7" w:rsidRPr="00C87D6F" w:rsidRDefault="00CE4BD7" w:rsidP="00CE4BD7">
      <w:pPr>
        <w:pStyle w:val="Default"/>
        <w:jc w:val="both"/>
      </w:pPr>
      <w:r w:rsidRPr="00C87D6F">
        <w:t>-  понимать ценность многообразия культурных укладов народов Российской Федерации;</w:t>
      </w:r>
    </w:p>
    <w:p w14:paraId="491A785B" w14:textId="77777777" w:rsidR="00CE4BD7" w:rsidRPr="00C87D6F" w:rsidRDefault="00CE4BD7" w:rsidP="00CE4BD7">
      <w:pPr>
        <w:pStyle w:val="Default"/>
        <w:jc w:val="both"/>
      </w:pPr>
      <w:r w:rsidRPr="00C87D6F">
        <w:t>-  демонстрировать готовность к сохранению межнационального и межрелигиозного согласия в России;</w:t>
      </w:r>
    </w:p>
    <w:p w14:paraId="17881FEA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14:paraId="5C3D1A37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3 .</w:t>
      </w:r>
      <w:proofErr w:type="gramEnd"/>
      <w:r w:rsidRPr="00C87D6F">
        <w:t xml:space="preserve"> История быта как история культуры</w:t>
      </w:r>
    </w:p>
    <w:p w14:paraId="2F239163" w14:textId="77777777" w:rsidR="00CE4BD7" w:rsidRPr="00C87D6F" w:rsidRDefault="00CE4BD7" w:rsidP="00CE4BD7">
      <w:pPr>
        <w:pStyle w:val="Default"/>
        <w:jc w:val="both"/>
      </w:pPr>
      <w:r w:rsidRPr="00C87D6F">
        <w:t>- Понимать смысл понятия «домашнее хозяйство» и характеризовать его типы;</w:t>
      </w:r>
    </w:p>
    <w:p w14:paraId="028D61E7" w14:textId="77777777" w:rsidR="00CE4BD7" w:rsidRPr="00C87D6F" w:rsidRDefault="00CE4BD7" w:rsidP="00CE4BD7">
      <w:pPr>
        <w:pStyle w:val="Default"/>
        <w:jc w:val="both"/>
      </w:pPr>
      <w:r w:rsidRPr="00C87D6F">
        <w:t>- понимать взаимосвязь между хозяйственной деятельностью народов России и особенностями исторического периода;</w:t>
      </w:r>
    </w:p>
    <w:p w14:paraId="04F193B8" w14:textId="77777777" w:rsidR="00CE4BD7" w:rsidRPr="00C87D6F" w:rsidRDefault="00CE4BD7" w:rsidP="00CE4BD7">
      <w:pPr>
        <w:pStyle w:val="Default"/>
        <w:jc w:val="both"/>
      </w:pPr>
      <w:r w:rsidRPr="00C87D6F">
        <w:t xml:space="preserve"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</w:t>
      </w:r>
      <w:proofErr w:type="gramStart"/>
      <w:r w:rsidRPr="00C87D6F">
        <w:t>условиях .</w:t>
      </w:r>
      <w:proofErr w:type="gramEnd"/>
    </w:p>
    <w:p w14:paraId="42BCA12F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4 .</w:t>
      </w:r>
      <w:proofErr w:type="gramEnd"/>
      <w:r w:rsidRPr="00C87D6F">
        <w:t xml:space="preserve"> </w:t>
      </w:r>
      <w:proofErr w:type="gramStart"/>
      <w:r w:rsidRPr="00C87D6F">
        <w:t>Прогресс:  технический</w:t>
      </w:r>
      <w:proofErr w:type="gramEnd"/>
      <w:r w:rsidRPr="00C87D6F">
        <w:t xml:space="preserve"> и социальный</w:t>
      </w:r>
    </w:p>
    <w:p w14:paraId="59806067" w14:textId="77777777" w:rsidR="00CE4BD7" w:rsidRPr="00C87D6F" w:rsidRDefault="00CE4BD7" w:rsidP="00CE4BD7">
      <w:pPr>
        <w:pStyle w:val="Default"/>
        <w:jc w:val="both"/>
      </w:pPr>
      <w:r w:rsidRPr="00C87D6F">
        <w:t xml:space="preserve">- Знать, что такое труд, производительность труда </w:t>
      </w:r>
      <w:proofErr w:type="gramStart"/>
      <w:r w:rsidRPr="00C87D6F">
        <w:t>и  разделение</w:t>
      </w:r>
      <w:proofErr w:type="gramEnd"/>
      <w:r w:rsidRPr="00C87D6F">
        <w:t xml:space="preserve"> труда, характеризовать их роль и значение в истории и современном обществе;</w:t>
      </w:r>
    </w:p>
    <w:p w14:paraId="2CFF4641" w14:textId="77777777" w:rsidR="00CE4BD7" w:rsidRPr="00C87D6F" w:rsidRDefault="00CE4BD7" w:rsidP="00CE4BD7">
      <w:pPr>
        <w:pStyle w:val="Default"/>
        <w:jc w:val="both"/>
      </w:pPr>
      <w:r w:rsidRPr="00C87D6F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58370899" w14:textId="77777777" w:rsidR="00CE4BD7" w:rsidRPr="00C87D6F" w:rsidRDefault="00CE4BD7" w:rsidP="00CE4BD7">
      <w:pPr>
        <w:pStyle w:val="Default"/>
        <w:jc w:val="both"/>
      </w:pPr>
      <w:r w:rsidRPr="00C87D6F">
        <w:t xml:space="preserve">-  </w:t>
      </w:r>
      <w:proofErr w:type="gramStart"/>
      <w:r w:rsidRPr="00C87D6F">
        <w:t>демонстрировать  понимание</w:t>
      </w:r>
      <w:proofErr w:type="gramEnd"/>
      <w:r w:rsidRPr="00C87D6F">
        <w:t xml:space="preserve">  роли  обслуживающего  труда, его социальной и духовно-нравственной важности;</w:t>
      </w:r>
    </w:p>
    <w:p w14:paraId="5251BF61" w14:textId="77777777" w:rsidR="00CE4BD7" w:rsidRPr="00C87D6F" w:rsidRDefault="00CE4BD7" w:rsidP="00CE4BD7">
      <w:pPr>
        <w:pStyle w:val="Default"/>
        <w:jc w:val="both"/>
      </w:pPr>
      <w:r w:rsidRPr="00C87D6F">
        <w:t>-  понимать взаимосвязи между механизацией домашнего труда и изменениями социальных взаимосвязей в обществе;</w:t>
      </w:r>
    </w:p>
    <w:p w14:paraId="2527D85D" w14:textId="77777777" w:rsidR="00CE4BD7" w:rsidRPr="00C87D6F" w:rsidRDefault="00CE4BD7" w:rsidP="00CE4BD7">
      <w:pPr>
        <w:pStyle w:val="Default"/>
        <w:jc w:val="both"/>
      </w:pPr>
      <w:r w:rsidRPr="00C87D6F">
        <w:t xml:space="preserve">-  осознавать и </w:t>
      </w:r>
      <w:proofErr w:type="gramStart"/>
      <w:r w:rsidRPr="00C87D6F">
        <w:t>обосновывать  влияние</w:t>
      </w:r>
      <w:proofErr w:type="gramEnd"/>
      <w:r w:rsidRPr="00C87D6F">
        <w:t xml:space="preserve">  технологий  на  культуру и ценности общества .</w:t>
      </w:r>
    </w:p>
    <w:p w14:paraId="04A41F63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5 .</w:t>
      </w:r>
      <w:proofErr w:type="gramEnd"/>
      <w:r w:rsidRPr="00C87D6F">
        <w:t xml:space="preserve"> Образование в культуре народов России</w:t>
      </w:r>
    </w:p>
    <w:p w14:paraId="2754C3E7" w14:textId="77777777" w:rsidR="00CE4BD7" w:rsidRPr="00C87D6F" w:rsidRDefault="00CE4BD7" w:rsidP="00CE4BD7">
      <w:pPr>
        <w:pStyle w:val="Default"/>
        <w:jc w:val="both"/>
      </w:pPr>
      <w:r w:rsidRPr="00C87D6F">
        <w:t>-  Иметь представление об истории образования и его роли в обществе на различных этапах его развития;</w:t>
      </w:r>
    </w:p>
    <w:p w14:paraId="79EC2B76" w14:textId="77777777" w:rsidR="00CE4BD7" w:rsidRPr="00C87D6F" w:rsidRDefault="00CE4BD7" w:rsidP="00CE4BD7">
      <w:pPr>
        <w:pStyle w:val="Default"/>
        <w:jc w:val="both"/>
      </w:pPr>
      <w:r w:rsidRPr="00C87D6F">
        <w:t>-  понимать и обосновывать роль ценностей в обществе, их зависимость от процесса познания;</w:t>
      </w:r>
    </w:p>
    <w:p w14:paraId="744C570F" w14:textId="77777777" w:rsidR="00CE4BD7" w:rsidRPr="00C87D6F" w:rsidRDefault="00CE4BD7" w:rsidP="00CE4BD7">
      <w:pPr>
        <w:pStyle w:val="Default"/>
        <w:jc w:val="both"/>
      </w:pPr>
      <w:r w:rsidRPr="00C87D6F">
        <w:t>-  понимать специфику каждой ступени образования, её роль в современных общественных процессах;</w:t>
      </w:r>
    </w:p>
    <w:p w14:paraId="2FB4CAC5" w14:textId="77777777" w:rsidR="00CE4BD7" w:rsidRPr="00C87D6F" w:rsidRDefault="00CE4BD7" w:rsidP="00CE4BD7">
      <w:pPr>
        <w:pStyle w:val="Default"/>
        <w:jc w:val="both"/>
      </w:pPr>
      <w:r w:rsidRPr="00C87D6F">
        <w:t>-  обосновывать важность образования в современном мире и ценность знания;</w:t>
      </w:r>
    </w:p>
    <w:p w14:paraId="45D3A5D5" w14:textId="77777777" w:rsidR="00CE4BD7" w:rsidRPr="00C87D6F" w:rsidRDefault="00CE4BD7" w:rsidP="00CE4BD7">
      <w:pPr>
        <w:pStyle w:val="Default"/>
        <w:jc w:val="both"/>
      </w:pPr>
      <w:r w:rsidRPr="00C87D6F">
        <w:t xml:space="preserve">-  характеризовать образование как часть процесса формирования духовно-нравственных ориентиров </w:t>
      </w:r>
      <w:proofErr w:type="gramStart"/>
      <w:r w:rsidRPr="00C87D6F">
        <w:t>человека .</w:t>
      </w:r>
      <w:proofErr w:type="gramEnd"/>
    </w:p>
    <w:p w14:paraId="638DB40B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6 .</w:t>
      </w:r>
      <w:proofErr w:type="gramEnd"/>
      <w:r w:rsidRPr="00C87D6F">
        <w:t xml:space="preserve"> Права и обязанности человека</w:t>
      </w:r>
    </w:p>
    <w:p w14:paraId="4E40F7C4" w14:textId="77777777" w:rsidR="00CE4BD7" w:rsidRPr="00C87D6F" w:rsidRDefault="00CE4BD7" w:rsidP="00CE4BD7">
      <w:pPr>
        <w:pStyle w:val="Default"/>
        <w:jc w:val="both"/>
      </w:pPr>
      <w:r w:rsidRPr="00C87D6F">
        <w:t>-  Знать термины «права человека», «естественные права человека», «правовая культура»:</w:t>
      </w:r>
    </w:p>
    <w:p w14:paraId="2D6DF804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историю формирования комплекса понятий, связанных с правами;</w:t>
      </w:r>
    </w:p>
    <w:p w14:paraId="6ED074D0" w14:textId="77777777" w:rsidR="00CE4BD7" w:rsidRPr="00C87D6F" w:rsidRDefault="00CE4BD7" w:rsidP="00CE4BD7">
      <w:pPr>
        <w:pStyle w:val="Default"/>
        <w:jc w:val="both"/>
      </w:pPr>
      <w:r w:rsidRPr="00C87D6F">
        <w:t>-  понимать и обосновывать важность прав человека как привилегии и обязанности человека;</w:t>
      </w:r>
    </w:p>
    <w:p w14:paraId="4E1E34B7" w14:textId="77777777" w:rsidR="00CE4BD7" w:rsidRPr="00C87D6F" w:rsidRDefault="00CE4BD7" w:rsidP="00CE4BD7">
      <w:pPr>
        <w:pStyle w:val="Default"/>
        <w:jc w:val="both"/>
      </w:pPr>
      <w:r w:rsidRPr="00C87D6F">
        <w:t>-  понимать необходимость соблюдения прав человека;</w:t>
      </w:r>
    </w:p>
    <w:p w14:paraId="77D932B5" w14:textId="77777777" w:rsidR="00CE4BD7" w:rsidRPr="00C87D6F" w:rsidRDefault="00CE4BD7" w:rsidP="00CE4BD7">
      <w:pPr>
        <w:pStyle w:val="Default"/>
        <w:jc w:val="both"/>
      </w:pPr>
      <w:r w:rsidRPr="00C87D6F">
        <w:lastRenderedPageBreak/>
        <w:t>-  понимать и уметь объяснить необходимость сохранения паритета между правами и обязанностями человека в обществе;</w:t>
      </w:r>
    </w:p>
    <w:p w14:paraId="627B4EFA" w14:textId="77777777" w:rsidR="00CE4BD7" w:rsidRPr="00C87D6F" w:rsidRDefault="00CE4BD7" w:rsidP="00CE4BD7">
      <w:pPr>
        <w:pStyle w:val="Default"/>
        <w:jc w:val="both"/>
      </w:pPr>
      <w:r w:rsidRPr="00C87D6F">
        <w:t xml:space="preserve">-  приводить примеры формирования правовой культуры из истории народов </w:t>
      </w:r>
      <w:proofErr w:type="gramStart"/>
      <w:r w:rsidRPr="00C87D6F">
        <w:t>России .</w:t>
      </w:r>
      <w:proofErr w:type="gramEnd"/>
    </w:p>
    <w:p w14:paraId="2F91A529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7 .</w:t>
      </w:r>
      <w:proofErr w:type="gramEnd"/>
      <w:r w:rsidRPr="00C87D6F">
        <w:t xml:space="preserve"> Общество и религия: духовно-нравственное взаимодействие</w:t>
      </w:r>
    </w:p>
    <w:p w14:paraId="0179F5A8" w14:textId="77777777" w:rsidR="00CE4BD7" w:rsidRPr="00C87D6F" w:rsidRDefault="00CE4BD7" w:rsidP="00CE4BD7">
      <w:pPr>
        <w:pStyle w:val="Default"/>
        <w:jc w:val="both"/>
      </w:pPr>
      <w:r w:rsidRPr="00C87D6F">
        <w:t>-  Знать и понимать смысл терминов «религия», «конфессия</w:t>
      </w:r>
      <w:proofErr w:type="gramStart"/>
      <w:r w:rsidRPr="00C87D6F">
        <w:t>»,  «</w:t>
      </w:r>
      <w:proofErr w:type="gramEnd"/>
      <w:r w:rsidRPr="00C87D6F">
        <w:t>атеизм», «свободомыслие»;</w:t>
      </w:r>
    </w:p>
    <w:p w14:paraId="3ED1E6C1" w14:textId="77777777" w:rsidR="00CE4BD7" w:rsidRPr="00C87D6F" w:rsidRDefault="00CE4BD7" w:rsidP="00CE4BD7">
      <w:pPr>
        <w:pStyle w:val="Default"/>
        <w:jc w:val="both"/>
      </w:pPr>
      <w:r w:rsidRPr="00C87D6F">
        <w:t xml:space="preserve">-  </w:t>
      </w:r>
      <w:proofErr w:type="gramStart"/>
      <w:r w:rsidRPr="00C87D6F">
        <w:t>характеризовать  основные</w:t>
      </w:r>
      <w:proofErr w:type="gramEnd"/>
      <w:r w:rsidRPr="00C87D6F">
        <w:t xml:space="preserve">  культурообразующие  конфессии;</w:t>
      </w:r>
    </w:p>
    <w:p w14:paraId="158E40DA" w14:textId="77777777" w:rsidR="00CE4BD7" w:rsidRPr="00C87D6F" w:rsidRDefault="00CE4BD7" w:rsidP="00CE4BD7">
      <w:pPr>
        <w:pStyle w:val="Default"/>
        <w:jc w:val="both"/>
      </w:pPr>
      <w:r w:rsidRPr="00C87D6F">
        <w:t>-  знать и уметь объяснять роль религии в истории и на современном этапе общественного развития;</w:t>
      </w:r>
    </w:p>
    <w:p w14:paraId="0D5A95C2" w14:textId="77777777" w:rsidR="00CE4BD7" w:rsidRPr="00C87D6F" w:rsidRDefault="00CE4BD7" w:rsidP="00CE4BD7">
      <w:pPr>
        <w:pStyle w:val="Default"/>
        <w:jc w:val="both"/>
      </w:pPr>
      <w:r w:rsidRPr="00C87D6F">
        <w:t xml:space="preserve">-  понимать и обосновывать роль религий как источника культурного развития </w:t>
      </w:r>
      <w:proofErr w:type="gramStart"/>
      <w:r w:rsidRPr="00C87D6F">
        <w:t>общества .</w:t>
      </w:r>
      <w:proofErr w:type="gramEnd"/>
    </w:p>
    <w:p w14:paraId="672FED8B" w14:textId="77777777" w:rsidR="00CE4BD7" w:rsidRPr="00C87D6F" w:rsidRDefault="00CE4BD7" w:rsidP="00CE4BD7">
      <w:pPr>
        <w:pStyle w:val="Default"/>
        <w:jc w:val="both"/>
        <w:rPr>
          <w:i/>
        </w:rPr>
      </w:pPr>
      <w:r w:rsidRPr="00C87D6F">
        <w:t xml:space="preserve">Тема </w:t>
      </w:r>
      <w:proofErr w:type="gramStart"/>
      <w:r w:rsidRPr="00C87D6F">
        <w:t>8 .</w:t>
      </w:r>
      <w:proofErr w:type="gramEnd"/>
      <w:r w:rsidRPr="00C87D6F">
        <w:t xml:space="preserve"> Современный мир: самое важное </w:t>
      </w:r>
      <w:r w:rsidRPr="00C87D6F">
        <w:rPr>
          <w:i/>
        </w:rPr>
        <w:t>(практическое занятие)</w:t>
      </w:r>
    </w:p>
    <w:p w14:paraId="34B8E4EF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основные процессы, протекающие в современном обществе, его духовно-нравственные ориентиры;</w:t>
      </w:r>
    </w:p>
    <w:p w14:paraId="34336CD5" w14:textId="77777777" w:rsidR="00CE4BD7" w:rsidRPr="00C87D6F" w:rsidRDefault="00CE4BD7" w:rsidP="00CE4BD7">
      <w:pPr>
        <w:pStyle w:val="Default"/>
        <w:jc w:val="both"/>
      </w:pPr>
      <w:r w:rsidRPr="00C87D6F"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33E2F036" w14:textId="77777777" w:rsidR="00CE4BD7" w:rsidRPr="00C87D6F" w:rsidRDefault="00CE4BD7" w:rsidP="00CE4BD7">
      <w:pPr>
        <w:pStyle w:val="Default"/>
        <w:jc w:val="both"/>
      </w:pPr>
      <w:r w:rsidRPr="00C87D6F"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14:paraId="24261060" w14:textId="77777777" w:rsidR="00CE4BD7" w:rsidRPr="00C87D6F" w:rsidRDefault="00CE4BD7" w:rsidP="00CE4BD7">
      <w:pPr>
        <w:pStyle w:val="Default"/>
        <w:jc w:val="both"/>
        <w:rPr>
          <w:b/>
          <w:bCs/>
        </w:rPr>
      </w:pPr>
      <w:r w:rsidRPr="00C87D6F">
        <w:rPr>
          <w:b/>
          <w:bCs/>
        </w:rPr>
        <w:t>Тематический блок 2. «Человек и его отражение в культуре»</w:t>
      </w:r>
    </w:p>
    <w:p w14:paraId="634EF4A9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9 .</w:t>
      </w:r>
      <w:proofErr w:type="gramEnd"/>
      <w:r w:rsidRPr="00C87D6F">
        <w:t xml:space="preserve"> Духовно-нравственный облик и идеал человека</w:t>
      </w:r>
    </w:p>
    <w:p w14:paraId="670CE3AA" w14:textId="77777777" w:rsidR="00CE4BD7" w:rsidRPr="00C87D6F" w:rsidRDefault="00CE4BD7" w:rsidP="00CE4BD7">
      <w:pPr>
        <w:pStyle w:val="Default"/>
        <w:jc w:val="both"/>
      </w:pPr>
      <w:r w:rsidRPr="00C87D6F">
        <w:t>- Объяснять, как проявляется мораль и нравственность через описание личных качеств человека;</w:t>
      </w:r>
    </w:p>
    <w:p w14:paraId="7486DCA7" w14:textId="77777777" w:rsidR="00CE4BD7" w:rsidRPr="00C87D6F" w:rsidRDefault="00CE4BD7" w:rsidP="00CE4BD7">
      <w:pPr>
        <w:pStyle w:val="Default"/>
        <w:jc w:val="both"/>
      </w:pPr>
      <w:r w:rsidRPr="00C87D6F">
        <w:t xml:space="preserve">-  осознавать, какие личностные </w:t>
      </w:r>
      <w:proofErr w:type="gramStart"/>
      <w:r w:rsidRPr="00C87D6F">
        <w:t>качества  соотносятся</w:t>
      </w:r>
      <w:proofErr w:type="gramEnd"/>
      <w:r w:rsidRPr="00C87D6F">
        <w:t xml:space="preserve">  с  теми или иными моральными и нравственными ценностями;</w:t>
      </w:r>
    </w:p>
    <w:p w14:paraId="74CBE215" w14:textId="77777777" w:rsidR="00CE4BD7" w:rsidRPr="00C87D6F" w:rsidRDefault="00CE4BD7" w:rsidP="00CE4BD7">
      <w:pPr>
        <w:pStyle w:val="Default"/>
        <w:jc w:val="both"/>
      </w:pPr>
      <w:r w:rsidRPr="00C87D6F">
        <w:t>-  понимать различия между этикой и этикетом и их взаимосвязь;</w:t>
      </w:r>
    </w:p>
    <w:p w14:paraId="4CAD43BA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и доказывать ценность свободы как залога благополучия общества, </w:t>
      </w:r>
      <w:proofErr w:type="gramStart"/>
      <w:r w:rsidRPr="00C87D6F">
        <w:t>уважения  к</w:t>
      </w:r>
      <w:proofErr w:type="gramEnd"/>
      <w:r w:rsidRPr="00C87D6F">
        <w:t xml:space="preserve">  правам  человека,  его  месту и роли в общественных процессах;</w:t>
      </w:r>
    </w:p>
    <w:p w14:paraId="2E0C1967" w14:textId="77777777" w:rsidR="00CE4BD7" w:rsidRPr="00C87D6F" w:rsidRDefault="00CE4BD7" w:rsidP="00CE4BD7">
      <w:pPr>
        <w:pStyle w:val="Default"/>
        <w:jc w:val="both"/>
      </w:pPr>
      <w:r w:rsidRPr="00C87D6F">
        <w:t xml:space="preserve">- </w:t>
      </w:r>
      <w:proofErr w:type="gramStart"/>
      <w:r w:rsidRPr="00C87D6F">
        <w:t>характеризовать  взаимосвязь</w:t>
      </w:r>
      <w:proofErr w:type="gramEnd"/>
      <w:r w:rsidRPr="00C87D6F">
        <w:t xml:space="preserve">  таких  понятий  как  «свобода», «ответственность», «право» и «долг»;</w:t>
      </w:r>
    </w:p>
    <w:p w14:paraId="21374E4D" w14:textId="77777777" w:rsidR="00CE4BD7" w:rsidRPr="00C87D6F" w:rsidRDefault="00CE4BD7" w:rsidP="00CE4BD7">
      <w:pPr>
        <w:pStyle w:val="Default"/>
        <w:jc w:val="both"/>
      </w:pPr>
      <w:r w:rsidRPr="00C87D6F">
        <w:t>-  понимать важность коллективизма как ценности современной России и его приоритет перед идеологией индивидуализма;</w:t>
      </w:r>
    </w:p>
    <w:p w14:paraId="61C39731" w14:textId="77777777" w:rsidR="00CE4BD7" w:rsidRPr="00C87D6F" w:rsidRDefault="00CE4BD7" w:rsidP="00CE4BD7">
      <w:pPr>
        <w:pStyle w:val="Default"/>
        <w:jc w:val="both"/>
      </w:pPr>
      <w:r w:rsidRPr="00C87D6F">
        <w:t xml:space="preserve">-  приводить примеры идеалов человека в историко-культурном пространстве современной </w:t>
      </w:r>
      <w:proofErr w:type="gramStart"/>
      <w:r w:rsidRPr="00C87D6F">
        <w:t>России .</w:t>
      </w:r>
      <w:proofErr w:type="gramEnd"/>
    </w:p>
    <w:p w14:paraId="278C2DFC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10 .</w:t>
      </w:r>
      <w:proofErr w:type="gramEnd"/>
      <w:r w:rsidRPr="00C87D6F">
        <w:t xml:space="preserve"> Взросление человека в культуре народов России</w:t>
      </w:r>
    </w:p>
    <w:p w14:paraId="47CCE7B3" w14:textId="77777777" w:rsidR="00CE4BD7" w:rsidRPr="00C87D6F" w:rsidRDefault="00CE4BD7" w:rsidP="00CE4BD7">
      <w:pPr>
        <w:pStyle w:val="Default"/>
        <w:jc w:val="both"/>
      </w:pPr>
      <w:r w:rsidRPr="00C87D6F">
        <w:t>-  Понимать различие между процессами антропогенеза и антропосоциогенеза;</w:t>
      </w:r>
    </w:p>
    <w:p w14:paraId="1AE19EFD" w14:textId="77777777" w:rsidR="00CE4BD7" w:rsidRPr="00C87D6F" w:rsidRDefault="00CE4BD7" w:rsidP="00CE4BD7">
      <w:pPr>
        <w:pStyle w:val="Default"/>
        <w:jc w:val="both"/>
      </w:pPr>
      <w:r w:rsidRPr="00C87D6F">
        <w:t xml:space="preserve">-  характеризовать </w:t>
      </w:r>
      <w:proofErr w:type="gramStart"/>
      <w:r w:rsidRPr="00C87D6F">
        <w:t>процесс  взросления</w:t>
      </w:r>
      <w:proofErr w:type="gramEnd"/>
      <w:r w:rsidRPr="00C87D6F">
        <w:t xml:space="preserve"> человека и его основные этапы, а также потребности человека для гармоничного развития и существования на каждом из этапов;</w:t>
      </w:r>
    </w:p>
    <w:p w14:paraId="5C9D0508" w14:textId="77777777" w:rsidR="00CE4BD7" w:rsidRPr="00C87D6F" w:rsidRDefault="00CE4BD7" w:rsidP="00CE4BD7">
      <w:pPr>
        <w:pStyle w:val="Default"/>
        <w:jc w:val="both"/>
      </w:pPr>
      <w:r w:rsidRPr="00C87D6F">
        <w:t>-  обосновывать важность взаимодействия человека и общества, характеризовать негативные эффекты социальной изоляции;</w:t>
      </w:r>
    </w:p>
    <w:p w14:paraId="0ED6FBCB" w14:textId="77777777" w:rsidR="00CE4BD7" w:rsidRPr="00C87D6F" w:rsidRDefault="00CE4BD7" w:rsidP="00CE4BD7">
      <w:pPr>
        <w:pStyle w:val="Default"/>
        <w:jc w:val="both"/>
      </w:pPr>
      <w:r w:rsidRPr="00C87D6F">
        <w:t xml:space="preserve">-  знать и уметь демонстрировать своё понимание самостоятельности, её роли в развитии личности, во взаимодействии с другими </w:t>
      </w:r>
      <w:proofErr w:type="gramStart"/>
      <w:r w:rsidRPr="00C87D6F">
        <w:t>людьми .</w:t>
      </w:r>
      <w:proofErr w:type="gramEnd"/>
    </w:p>
    <w:p w14:paraId="68866632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11 .</w:t>
      </w:r>
      <w:proofErr w:type="gramEnd"/>
      <w:r w:rsidRPr="00C87D6F">
        <w:t xml:space="preserve"> Религия как источник нравственности</w:t>
      </w:r>
    </w:p>
    <w:p w14:paraId="070B8900" w14:textId="77777777" w:rsidR="00CE4BD7" w:rsidRPr="00C87D6F" w:rsidRDefault="00CE4BD7" w:rsidP="00CE4BD7">
      <w:pPr>
        <w:pStyle w:val="Default"/>
        <w:jc w:val="both"/>
      </w:pPr>
      <w:r w:rsidRPr="00C87D6F">
        <w:t xml:space="preserve">-  </w:t>
      </w:r>
      <w:proofErr w:type="gramStart"/>
      <w:r w:rsidRPr="00C87D6F">
        <w:t>Характеризовать  нравственный</w:t>
      </w:r>
      <w:proofErr w:type="gramEnd"/>
      <w:r w:rsidRPr="00C87D6F">
        <w:t xml:space="preserve">  потенциал  религии;</w:t>
      </w:r>
    </w:p>
    <w:p w14:paraId="609369A3" w14:textId="77777777" w:rsidR="00CE4BD7" w:rsidRPr="00C87D6F" w:rsidRDefault="00CE4BD7" w:rsidP="00CE4BD7">
      <w:pPr>
        <w:pStyle w:val="Default"/>
        <w:jc w:val="both"/>
      </w:pPr>
      <w:r w:rsidRPr="00C87D6F">
        <w:t xml:space="preserve">-  знать и уметь излагать нравственные принципы </w:t>
      </w:r>
      <w:proofErr w:type="gramStart"/>
      <w:r w:rsidRPr="00C87D6F">
        <w:t>государство- образующих</w:t>
      </w:r>
      <w:proofErr w:type="gramEnd"/>
      <w:r w:rsidRPr="00C87D6F">
        <w:t xml:space="preserve"> конфессий России;</w:t>
      </w:r>
    </w:p>
    <w:p w14:paraId="12488B9A" w14:textId="77777777" w:rsidR="00CE4BD7" w:rsidRPr="00C87D6F" w:rsidRDefault="00CE4BD7" w:rsidP="00CE4BD7">
      <w:pPr>
        <w:pStyle w:val="Default"/>
        <w:jc w:val="both"/>
      </w:pPr>
      <w:r w:rsidRPr="00C87D6F">
        <w:t>-  знать основные требования к нравственному идеалу человека в государствообразующих религиях современной России;</w:t>
      </w:r>
    </w:p>
    <w:p w14:paraId="04205051" w14:textId="77777777" w:rsidR="00CE4BD7" w:rsidRPr="00C87D6F" w:rsidRDefault="00CE4BD7" w:rsidP="00CE4BD7">
      <w:pPr>
        <w:pStyle w:val="Default"/>
        <w:jc w:val="both"/>
      </w:pPr>
      <w:r w:rsidRPr="00C87D6F">
        <w:t xml:space="preserve">- уметь обосновывать важность религиозных моральных и нравственных ценностей для современного </w:t>
      </w:r>
      <w:proofErr w:type="gramStart"/>
      <w:r w:rsidRPr="00C87D6F">
        <w:t>общества .</w:t>
      </w:r>
      <w:proofErr w:type="gramEnd"/>
    </w:p>
    <w:p w14:paraId="66B5DDD5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12 .</w:t>
      </w:r>
      <w:proofErr w:type="gramEnd"/>
      <w:r w:rsidRPr="00C87D6F">
        <w:t xml:space="preserve"> Наука как источник знания о человеке</w:t>
      </w:r>
    </w:p>
    <w:p w14:paraId="6A0C2D3C" w14:textId="77777777" w:rsidR="00CE4BD7" w:rsidRPr="00C87D6F" w:rsidRDefault="00CE4BD7" w:rsidP="00CE4BD7">
      <w:pPr>
        <w:pStyle w:val="Default"/>
        <w:jc w:val="both"/>
      </w:pPr>
      <w:r w:rsidRPr="00C87D6F">
        <w:t>- Понимать и характеризовать смысл понятия «гуманитарное знание»;</w:t>
      </w:r>
    </w:p>
    <w:p w14:paraId="70305679" w14:textId="77777777" w:rsidR="00CE4BD7" w:rsidRPr="00C87D6F" w:rsidRDefault="00CE4BD7" w:rsidP="00CE4BD7">
      <w:pPr>
        <w:pStyle w:val="Default"/>
        <w:jc w:val="both"/>
      </w:pPr>
      <w:r w:rsidRPr="00C87D6F">
        <w:t>- определять нравственный смысл гуманитарного знания, его системообразующую роль в современной культуре;</w:t>
      </w:r>
    </w:p>
    <w:p w14:paraId="09724D95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«культура» как процесс самопознания общества, как его внутреннюю самоактуализацию;</w:t>
      </w:r>
    </w:p>
    <w:p w14:paraId="0116F6B8" w14:textId="77777777" w:rsidR="00CE4BD7" w:rsidRPr="00C87D6F" w:rsidRDefault="00CE4BD7" w:rsidP="00CE4BD7">
      <w:pPr>
        <w:pStyle w:val="Default"/>
        <w:jc w:val="both"/>
      </w:pPr>
      <w:r w:rsidRPr="00C87D6F">
        <w:t xml:space="preserve">-  осознавать и доказывать взаимосвязь различных областей гуманитарного </w:t>
      </w:r>
      <w:proofErr w:type="gramStart"/>
      <w:r w:rsidRPr="00C87D6F">
        <w:t>знания .</w:t>
      </w:r>
      <w:proofErr w:type="gramEnd"/>
    </w:p>
    <w:p w14:paraId="69039D0D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13 .</w:t>
      </w:r>
      <w:proofErr w:type="gramEnd"/>
      <w:r w:rsidRPr="00C87D6F">
        <w:t xml:space="preserve"> Этика и нравственность как категории духовной культуры</w:t>
      </w:r>
    </w:p>
    <w:p w14:paraId="4AACDC02" w14:textId="77777777" w:rsidR="00CE4BD7" w:rsidRPr="00C87D6F" w:rsidRDefault="00CE4BD7" w:rsidP="00CE4BD7">
      <w:pPr>
        <w:pStyle w:val="Default"/>
        <w:jc w:val="both"/>
      </w:pPr>
      <w:r w:rsidRPr="00C87D6F">
        <w:t xml:space="preserve">-   </w:t>
      </w:r>
      <w:proofErr w:type="gramStart"/>
      <w:r w:rsidRPr="00C87D6F">
        <w:t>Характеризовать  многосторонность</w:t>
      </w:r>
      <w:proofErr w:type="gramEnd"/>
      <w:r w:rsidRPr="00C87D6F">
        <w:t xml:space="preserve">  понятия  «этика»;</w:t>
      </w:r>
    </w:p>
    <w:p w14:paraId="64810753" w14:textId="77777777" w:rsidR="00CE4BD7" w:rsidRPr="00C87D6F" w:rsidRDefault="00CE4BD7" w:rsidP="00CE4BD7">
      <w:pPr>
        <w:pStyle w:val="Default"/>
        <w:jc w:val="both"/>
      </w:pPr>
      <w:r w:rsidRPr="00C87D6F">
        <w:t>-  понимать особенности этики как науки;</w:t>
      </w:r>
    </w:p>
    <w:p w14:paraId="4502E9BF" w14:textId="77777777" w:rsidR="00CE4BD7" w:rsidRPr="00C87D6F" w:rsidRDefault="00CE4BD7" w:rsidP="00CE4BD7">
      <w:pPr>
        <w:pStyle w:val="Default"/>
        <w:jc w:val="both"/>
      </w:pPr>
      <w:r w:rsidRPr="00C87D6F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14:paraId="1BCE2220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важность и необходимость нравственности для социального благополучия общества и </w:t>
      </w:r>
      <w:proofErr w:type="gramStart"/>
      <w:r w:rsidRPr="00C87D6F">
        <w:t>личности .</w:t>
      </w:r>
      <w:proofErr w:type="gramEnd"/>
    </w:p>
    <w:p w14:paraId="4DFFE204" w14:textId="77777777" w:rsidR="00CE4BD7" w:rsidRPr="00C87D6F" w:rsidRDefault="00CE4BD7" w:rsidP="00CE4BD7">
      <w:pPr>
        <w:pStyle w:val="Default"/>
        <w:jc w:val="both"/>
        <w:rPr>
          <w:i/>
        </w:rPr>
      </w:pPr>
      <w:proofErr w:type="gramStart"/>
      <w:r w:rsidRPr="00C87D6F">
        <w:lastRenderedPageBreak/>
        <w:t>Тема  14</w:t>
      </w:r>
      <w:proofErr w:type="gramEnd"/>
      <w:r w:rsidRPr="00C87D6F">
        <w:t xml:space="preserve"> .  </w:t>
      </w:r>
      <w:proofErr w:type="gramStart"/>
      <w:r w:rsidRPr="00C87D6F">
        <w:t xml:space="preserve">Самопознание  </w:t>
      </w:r>
      <w:r w:rsidRPr="00C87D6F">
        <w:rPr>
          <w:i/>
        </w:rPr>
        <w:t>(</w:t>
      </w:r>
      <w:proofErr w:type="gramEnd"/>
      <w:r w:rsidRPr="00C87D6F">
        <w:rPr>
          <w:i/>
        </w:rPr>
        <w:t>практическое  занятие)</w:t>
      </w:r>
    </w:p>
    <w:p w14:paraId="6C8E9CBA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понятия «самопознание», «автобиография», «автопортрет», «рефлексия»;</w:t>
      </w:r>
    </w:p>
    <w:p w14:paraId="361F6D47" w14:textId="77777777" w:rsidR="00CE4BD7" w:rsidRPr="00C87D6F" w:rsidRDefault="00CE4BD7" w:rsidP="00CE4BD7">
      <w:pPr>
        <w:pStyle w:val="Default"/>
        <w:jc w:val="both"/>
      </w:pPr>
      <w:r w:rsidRPr="00C87D6F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14:paraId="6EB0113C" w14:textId="77777777" w:rsidR="00CE4BD7" w:rsidRPr="00C87D6F" w:rsidRDefault="00CE4BD7" w:rsidP="00CE4BD7">
      <w:pPr>
        <w:pStyle w:val="Default"/>
        <w:jc w:val="both"/>
      </w:pPr>
      <w:r w:rsidRPr="00C87D6F">
        <w:t xml:space="preserve">-  доказывать и обосновывать свои нравственные </w:t>
      </w:r>
      <w:proofErr w:type="gramStart"/>
      <w:r w:rsidRPr="00C87D6F">
        <w:t>убеждения .</w:t>
      </w:r>
      <w:proofErr w:type="gramEnd"/>
    </w:p>
    <w:p w14:paraId="73921FD5" w14:textId="77777777" w:rsidR="00CE4BD7" w:rsidRPr="00C87D6F" w:rsidRDefault="00CE4BD7" w:rsidP="00CE4BD7">
      <w:pPr>
        <w:pStyle w:val="Default"/>
        <w:jc w:val="both"/>
        <w:rPr>
          <w:b/>
          <w:bCs/>
        </w:rPr>
      </w:pPr>
      <w:r w:rsidRPr="00C87D6F">
        <w:rPr>
          <w:b/>
          <w:bCs/>
        </w:rPr>
        <w:t>Тематический блок 3. «Человек как член общества»</w:t>
      </w:r>
    </w:p>
    <w:p w14:paraId="47DC2417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15 .</w:t>
      </w:r>
      <w:proofErr w:type="gramEnd"/>
      <w:r w:rsidRPr="00C87D6F">
        <w:t xml:space="preserve"> Труд делает человека человеком</w:t>
      </w:r>
    </w:p>
    <w:p w14:paraId="63616DFB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важность труда и его роль в современном обществе;</w:t>
      </w:r>
    </w:p>
    <w:p w14:paraId="2BC5180B" w14:textId="77777777" w:rsidR="00CE4BD7" w:rsidRPr="00C87D6F" w:rsidRDefault="00CE4BD7" w:rsidP="00CE4BD7">
      <w:pPr>
        <w:pStyle w:val="Default"/>
        <w:jc w:val="both"/>
      </w:pPr>
      <w:r w:rsidRPr="00C87D6F">
        <w:t xml:space="preserve">-  соотносить понятия «добросовестный труд» </w:t>
      </w:r>
      <w:proofErr w:type="gramStart"/>
      <w:r w:rsidRPr="00C87D6F">
        <w:t>и  «</w:t>
      </w:r>
      <w:proofErr w:type="gramEnd"/>
      <w:r w:rsidRPr="00C87D6F">
        <w:t>экономическое благополучие»;</w:t>
      </w:r>
    </w:p>
    <w:p w14:paraId="43381A04" w14:textId="77777777" w:rsidR="00CE4BD7" w:rsidRPr="00C87D6F" w:rsidRDefault="00CE4BD7" w:rsidP="00CE4BD7">
      <w:pPr>
        <w:pStyle w:val="Default"/>
        <w:jc w:val="both"/>
      </w:pPr>
      <w:r w:rsidRPr="00C87D6F">
        <w:t xml:space="preserve">-  объяснять понятия «безделье», «лень», «тунеядство»; </w:t>
      </w:r>
      <w:proofErr w:type="gramStart"/>
      <w:r w:rsidRPr="00C87D6F">
        <w:t>пони- мать</w:t>
      </w:r>
      <w:proofErr w:type="gramEnd"/>
      <w:r w:rsidRPr="00C87D6F">
        <w:t xml:space="preserve"> важность и уметь обосновать необходимость их преодоления для самого себя;</w:t>
      </w:r>
    </w:p>
    <w:p w14:paraId="5A4AD1E2" w14:textId="77777777" w:rsidR="00CE4BD7" w:rsidRPr="00C87D6F" w:rsidRDefault="00CE4BD7" w:rsidP="00CE4BD7">
      <w:pPr>
        <w:pStyle w:val="Default"/>
        <w:jc w:val="both"/>
      </w:pPr>
      <w:r w:rsidRPr="00C87D6F">
        <w:t>-  оценивать общественные процессы в области общественной оценки труда;</w:t>
      </w:r>
    </w:p>
    <w:p w14:paraId="0362C16B" w14:textId="77777777" w:rsidR="00CE4BD7" w:rsidRPr="00C87D6F" w:rsidRDefault="00CE4BD7" w:rsidP="00CE4BD7">
      <w:pPr>
        <w:pStyle w:val="Default"/>
        <w:jc w:val="both"/>
      </w:pPr>
      <w:r w:rsidRPr="00C87D6F">
        <w:t>-  осознавать и демонстрировать значимость трудолюбия, трудовых подвигов, социальной ответственности за свой труд;</w:t>
      </w:r>
    </w:p>
    <w:p w14:paraId="7EA2D213" w14:textId="77777777" w:rsidR="00CE4BD7" w:rsidRPr="00C87D6F" w:rsidRDefault="00CE4BD7" w:rsidP="00CE4BD7">
      <w:pPr>
        <w:pStyle w:val="Default"/>
        <w:jc w:val="both"/>
      </w:pPr>
      <w:r w:rsidRPr="00C87D6F">
        <w:t>-  объяснять важность труда и его экономической стоимости;</w:t>
      </w:r>
    </w:p>
    <w:p w14:paraId="4762298C" w14:textId="77777777" w:rsidR="00CE4BD7" w:rsidRPr="00C87D6F" w:rsidRDefault="00CE4BD7" w:rsidP="00CE4BD7">
      <w:pPr>
        <w:pStyle w:val="Default"/>
        <w:jc w:val="both"/>
      </w:pPr>
      <w:r w:rsidRPr="00C87D6F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</w:t>
      </w:r>
      <w:proofErr w:type="gramStart"/>
      <w:r w:rsidRPr="00C87D6F">
        <w:t>» .</w:t>
      </w:r>
      <w:proofErr w:type="gramEnd"/>
    </w:p>
    <w:p w14:paraId="1BE0C970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16 .</w:t>
      </w:r>
      <w:proofErr w:type="gramEnd"/>
      <w:r w:rsidRPr="00C87D6F">
        <w:t xml:space="preserve"> Подвиг: как узнать </w:t>
      </w:r>
      <w:proofErr w:type="gramStart"/>
      <w:r w:rsidRPr="00C87D6F">
        <w:t>героя?-</w:t>
      </w:r>
      <w:proofErr w:type="gramEnd"/>
    </w:p>
    <w:p w14:paraId="199C7E8B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понятия «подвиг», «героизм», «самопожертвование»;</w:t>
      </w:r>
    </w:p>
    <w:p w14:paraId="23AF5E75" w14:textId="77777777" w:rsidR="00CE4BD7" w:rsidRPr="00C87D6F" w:rsidRDefault="00CE4BD7" w:rsidP="00CE4BD7">
      <w:pPr>
        <w:pStyle w:val="Default"/>
        <w:jc w:val="both"/>
      </w:pPr>
      <w:r w:rsidRPr="00C87D6F">
        <w:t>-  понимать отличия подвига на войне и в мирное время;</w:t>
      </w:r>
    </w:p>
    <w:p w14:paraId="19C77EAE" w14:textId="77777777" w:rsidR="00CE4BD7" w:rsidRPr="00C87D6F" w:rsidRDefault="00CE4BD7" w:rsidP="00CE4BD7">
      <w:pPr>
        <w:pStyle w:val="Default"/>
        <w:jc w:val="both"/>
      </w:pPr>
      <w:r w:rsidRPr="00C87D6F">
        <w:t>-  уметь доказывать важность героических примеров для жизни общества;</w:t>
      </w:r>
    </w:p>
    <w:p w14:paraId="15539A54" w14:textId="77777777" w:rsidR="00CE4BD7" w:rsidRPr="00C87D6F" w:rsidRDefault="00CE4BD7" w:rsidP="00CE4BD7">
      <w:pPr>
        <w:pStyle w:val="Default"/>
        <w:jc w:val="both"/>
      </w:pPr>
      <w:r w:rsidRPr="00C87D6F">
        <w:t>-  знать и называть героев современного общества и исторических личностей;</w:t>
      </w:r>
    </w:p>
    <w:p w14:paraId="43543612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разграничение понятий «героизм» и «псевдогероизм» через значимость для общества и понимание </w:t>
      </w:r>
      <w:proofErr w:type="gramStart"/>
      <w:r w:rsidRPr="00C87D6F">
        <w:t>последствий .</w:t>
      </w:r>
      <w:proofErr w:type="gramEnd"/>
    </w:p>
    <w:p w14:paraId="10AB3B2A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17 .</w:t>
      </w:r>
      <w:proofErr w:type="gramEnd"/>
      <w:r w:rsidRPr="00C87D6F">
        <w:t xml:space="preserve"> Люди в обществе: духовно-нравственное взаимовлияние</w:t>
      </w:r>
    </w:p>
    <w:p w14:paraId="14097FF2" w14:textId="77777777" w:rsidR="00CE4BD7" w:rsidRPr="00C87D6F" w:rsidRDefault="00CE4BD7" w:rsidP="00CE4BD7">
      <w:pPr>
        <w:pStyle w:val="Default"/>
        <w:jc w:val="both"/>
      </w:pPr>
      <w:r w:rsidRPr="00C87D6F">
        <w:t xml:space="preserve">-   </w:t>
      </w:r>
      <w:proofErr w:type="gramStart"/>
      <w:r w:rsidRPr="00C87D6F">
        <w:t>Характеризовать  понятие</w:t>
      </w:r>
      <w:proofErr w:type="gramEnd"/>
      <w:r w:rsidRPr="00C87D6F">
        <w:t xml:space="preserve">  «социальные  отношения»;</w:t>
      </w:r>
    </w:p>
    <w:p w14:paraId="4B7E178B" w14:textId="77777777" w:rsidR="00CE4BD7" w:rsidRPr="00C87D6F" w:rsidRDefault="00CE4BD7" w:rsidP="00CE4BD7">
      <w:pPr>
        <w:pStyle w:val="Default"/>
        <w:jc w:val="both"/>
      </w:pPr>
      <w:r w:rsidRPr="00C87D6F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14:paraId="3F5A04EA" w14:textId="77777777" w:rsidR="00CE4BD7" w:rsidRPr="00C87D6F" w:rsidRDefault="00CE4BD7" w:rsidP="00CE4BD7">
      <w:pPr>
        <w:pStyle w:val="Default"/>
        <w:jc w:val="both"/>
      </w:pPr>
      <w:r w:rsidRPr="00C87D6F">
        <w:t>-  осознавать роль малых и больших социальных групп в нравственном состоянии личности;</w:t>
      </w:r>
    </w:p>
    <w:p w14:paraId="7B7B618A" w14:textId="77777777" w:rsidR="00CE4BD7" w:rsidRPr="00C87D6F" w:rsidRDefault="00CE4BD7" w:rsidP="00CE4BD7">
      <w:pPr>
        <w:pStyle w:val="Default"/>
        <w:jc w:val="both"/>
      </w:pPr>
      <w:r w:rsidRPr="00C87D6F">
        <w:t>-  обосновывать понятия «дружба», «предательство», «честь»,</w:t>
      </w:r>
    </w:p>
    <w:p w14:paraId="4759F7D9" w14:textId="77777777" w:rsidR="00CE4BD7" w:rsidRPr="00C87D6F" w:rsidRDefault="00CE4BD7" w:rsidP="00CE4BD7">
      <w:pPr>
        <w:pStyle w:val="Default"/>
        <w:jc w:val="both"/>
      </w:pPr>
      <w:r w:rsidRPr="00C87D6F">
        <w:t>«коллективизм» и приводить примеры из истории, культуры и литературы;</w:t>
      </w:r>
    </w:p>
    <w:p w14:paraId="61861E77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важность и находить нравственные основания социальной взаимопомощи, в том </w:t>
      </w:r>
      <w:proofErr w:type="gramStart"/>
      <w:r w:rsidRPr="00C87D6F">
        <w:t>числе  благотворительности</w:t>
      </w:r>
      <w:proofErr w:type="gramEnd"/>
      <w:r w:rsidRPr="00C87D6F">
        <w:t>;</w:t>
      </w:r>
    </w:p>
    <w:p w14:paraId="714BA4E0" w14:textId="77777777" w:rsidR="00CE4BD7" w:rsidRPr="00C87D6F" w:rsidRDefault="00CE4BD7" w:rsidP="00CE4BD7">
      <w:pPr>
        <w:pStyle w:val="Default"/>
        <w:jc w:val="both"/>
      </w:pPr>
      <w:r w:rsidRPr="00C87D6F">
        <w:t>-  понимать и характеризовать понятие «этика предпринимательства» в социальном аспекте.</w:t>
      </w:r>
    </w:p>
    <w:p w14:paraId="7E0129EB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18. Проблемы </w:t>
      </w:r>
      <w:proofErr w:type="gramStart"/>
      <w:r w:rsidRPr="00C87D6F">
        <w:t>современного  общества</w:t>
      </w:r>
      <w:proofErr w:type="gramEnd"/>
      <w:r w:rsidRPr="00C87D6F">
        <w:t xml:space="preserve">  как  отражение его духовно-нравственного самосознания</w:t>
      </w:r>
    </w:p>
    <w:p w14:paraId="0DB22904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06DC2FAF" w14:textId="77777777" w:rsidR="00CE4BD7" w:rsidRPr="00C87D6F" w:rsidRDefault="00CE4BD7" w:rsidP="00CE4BD7">
      <w:pPr>
        <w:pStyle w:val="Default"/>
        <w:jc w:val="both"/>
      </w:pPr>
      <w:r w:rsidRPr="00C87D6F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481E0D03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важность понимания роли государства в преодолении этих проблем, а также необходимость помощи в преодолении этих состояний со стороны </w:t>
      </w:r>
      <w:proofErr w:type="gramStart"/>
      <w:r w:rsidRPr="00C87D6F">
        <w:t>общества .</w:t>
      </w:r>
      <w:proofErr w:type="gramEnd"/>
    </w:p>
    <w:p w14:paraId="43E60E05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19 .</w:t>
      </w:r>
      <w:proofErr w:type="gramEnd"/>
      <w:r w:rsidRPr="00C87D6F">
        <w:t xml:space="preserve"> Духовно-нравственные ориентиры социальных отношений</w:t>
      </w:r>
    </w:p>
    <w:p w14:paraId="6BB4BF2A" w14:textId="77777777" w:rsidR="00CE4BD7" w:rsidRPr="00C87D6F" w:rsidRDefault="00CE4BD7" w:rsidP="00CE4BD7">
      <w:pPr>
        <w:pStyle w:val="Default"/>
        <w:jc w:val="both"/>
      </w:pPr>
      <w:r w:rsidRPr="00C87D6F">
        <w:t>- Характеризовать понятия «благотворительность», «меценатство», «милосердие», «волонтерство», «социальный проект»,</w:t>
      </w:r>
    </w:p>
    <w:p w14:paraId="101696F0" w14:textId="77777777" w:rsidR="00CE4BD7" w:rsidRPr="00C87D6F" w:rsidRDefault="00CE4BD7" w:rsidP="00CE4BD7">
      <w:pPr>
        <w:pStyle w:val="Default"/>
        <w:jc w:val="both"/>
      </w:pPr>
      <w:r w:rsidRPr="00C87D6F">
        <w:t>«гражданская и социальная ответственность», «общественные блага», «коллективизм» в их взаимосвязи;</w:t>
      </w:r>
    </w:p>
    <w:p w14:paraId="4DA91F39" w14:textId="77777777" w:rsidR="00CE4BD7" w:rsidRPr="00C87D6F" w:rsidRDefault="00CE4BD7" w:rsidP="00CE4BD7">
      <w:pPr>
        <w:pStyle w:val="Default"/>
        <w:jc w:val="both"/>
      </w:pPr>
      <w:r w:rsidRPr="00C87D6F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6C1FA3B9" w14:textId="77777777" w:rsidR="00CE4BD7" w:rsidRPr="00C87D6F" w:rsidRDefault="00CE4BD7" w:rsidP="00CE4BD7">
      <w:pPr>
        <w:pStyle w:val="Default"/>
        <w:jc w:val="both"/>
      </w:pPr>
      <w:r w:rsidRPr="00C87D6F">
        <w:t xml:space="preserve">-  уметь самостоятельно находить информацию о благотвори- тельных, волонтёрских и социальных проектах в регионе своего </w:t>
      </w:r>
      <w:proofErr w:type="gramStart"/>
      <w:r w:rsidRPr="00C87D6F">
        <w:t>проживания .</w:t>
      </w:r>
      <w:proofErr w:type="gramEnd"/>
    </w:p>
    <w:p w14:paraId="14D8DE21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20 .</w:t>
      </w:r>
      <w:proofErr w:type="gramEnd"/>
      <w:r w:rsidRPr="00C87D6F">
        <w:t xml:space="preserve"> Гуманизм как сущностная характеристика духовно- нравственной культуры народов России</w:t>
      </w:r>
    </w:p>
    <w:p w14:paraId="5ECE5D72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«гуманизм» как источник духовно- нравственных ценностей российского народа;</w:t>
      </w:r>
    </w:p>
    <w:p w14:paraId="2DE3C6DE" w14:textId="77777777" w:rsidR="00CE4BD7" w:rsidRPr="00C87D6F" w:rsidRDefault="00CE4BD7" w:rsidP="00CE4BD7">
      <w:pPr>
        <w:pStyle w:val="Default"/>
        <w:jc w:val="both"/>
      </w:pPr>
      <w:r w:rsidRPr="00C87D6F">
        <w:t>-  находить и обосновывать проявления гуманизма в историко-культурном наследии народов России;</w:t>
      </w:r>
    </w:p>
    <w:p w14:paraId="1650EE12" w14:textId="77777777" w:rsidR="00CE4BD7" w:rsidRPr="00C87D6F" w:rsidRDefault="00CE4BD7" w:rsidP="00CE4BD7">
      <w:pPr>
        <w:pStyle w:val="Default"/>
        <w:jc w:val="both"/>
      </w:pPr>
      <w:r w:rsidRPr="00C87D6F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14:paraId="39C9DD97" w14:textId="77777777" w:rsidR="00CE4BD7" w:rsidRPr="00C87D6F" w:rsidRDefault="00CE4BD7" w:rsidP="00CE4BD7">
      <w:pPr>
        <w:pStyle w:val="Default"/>
        <w:jc w:val="both"/>
      </w:pPr>
      <w:r w:rsidRPr="00C87D6F">
        <w:lastRenderedPageBreak/>
        <w:t xml:space="preserve">-  находить и объяснять гуманистические проявления в современной </w:t>
      </w:r>
      <w:proofErr w:type="gramStart"/>
      <w:r w:rsidRPr="00C87D6F">
        <w:t>культуре .</w:t>
      </w:r>
      <w:proofErr w:type="gramEnd"/>
    </w:p>
    <w:p w14:paraId="1046B46A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21 .</w:t>
      </w:r>
      <w:proofErr w:type="gramEnd"/>
      <w:r w:rsidRPr="00C87D6F">
        <w:t xml:space="preserve"> Социальные профессии; их </w:t>
      </w:r>
      <w:proofErr w:type="gramStart"/>
      <w:r w:rsidRPr="00C87D6F">
        <w:t>важность  для</w:t>
      </w:r>
      <w:proofErr w:type="gramEnd"/>
      <w:r w:rsidRPr="00C87D6F">
        <w:t xml:space="preserve">  сохранения духовно-нравственного облика общества</w:t>
      </w:r>
    </w:p>
    <w:p w14:paraId="0383EFB9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понятия «социальные профессии», «помогающие профессии»;</w:t>
      </w:r>
    </w:p>
    <w:p w14:paraId="77903BEF" w14:textId="77777777" w:rsidR="00CE4BD7" w:rsidRPr="00C87D6F" w:rsidRDefault="00CE4BD7" w:rsidP="00CE4BD7">
      <w:pPr>
        <w:pStyle w:val="Default"/>
        <w:jc w:val="both"/>
      </w:pPr>
      <w:r w:rsidRPr="00C87D6F">
        <w:t>-  иметь представление о духовно-нравственных качествах, необходимых представителям социальных профессий;</w:t>
      </w:r>
    </w:p>
    <w:p w14:paraId="735834B6" w14:textId="77777777" w:rsidR="00CE4BD7" w:rsidRPr="00C87D6F" w:rsidRDefault="00CE4BD7" w:rsidP="00CE4BD7">
      <w:pPr>
        <w:pStyle w:val="Default"/>
        <w:jc w:val="both"/>
      </w:pPr>
      <w:r w:rsidRPr="00C87D6F">
        <w:t>-  осознавать и обосновывать ответственность личности при выборе социальных профессий;</w:t>
      </w:r>
    </w:p>
    <w:p w14:paraId="19EB11BF" w14:textId="77777777" w:rsidR="00CE4BD7" w:rsidRPr="00C87D6F" w:rsidRDefault="00CE4BD7" w:rsidP="00CE4BD7">
      <w:pPr>
        <w:pStyle w:val="Default"/>
        <w:jc w:val="both"/>
      </w:pPr>
      <w:r w:rsidRPr="00C87D6F">
        <w:t xml:space="preserve">-  приводить примеры из литературы и истории, современной жизни, подтверждающие данную точку </w:t>
      </w:r>
      <w:proofErr w:type="gramStart"/>
      <w:r w:rsidRPr="00C87D6F">
        <w:t>зрения .</w:t>
      </w:r>
      <w:proofErr w:type="gramEnd"/>
    </w:p>
    <w:p w14:paraId="6A1487F4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22 .</w:t>
      </w:r>
      <w:proofErr w:type="gramEnd"/>
      <w:r w:rsidRPr="00C87D6F">
        <w:t xml:space="preserve"> Выдающиеся благотворители в </w:t>
      </w:r>
      <w:proofErr w:type="gramStart"/>
      <w:r w:rsidRPr="00C87D6F">
        <w:t>истории .</w:t>
      </w:r>
      <w:proofErr w:type="gramEnd"/>
      <w:r w:rsidRPr="00C87D6F">
        <w:t xml:space="preserve"> Благотворительность как нравственный долг</w:t>
      </w:r>
    </w:p>
    <w:p w14:paraId="30B084FE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«благотворительность» и его эволюцию в истории России;</w:t>
      </w:r>
    </w:p>
    <w:p w14:paraId="7EEAC695" w14:textId="77777777" w:rsidR="00CE4BD7" w:rsidRPr="00C87D6F" w:rsidRDefault="00CE4BD7" w:rsidP="00CE4BD7">
      <w:pPr>
        <w:pStyle w:val="Default"/>
        <w:jc w:val="both"/>
      </w:pPr>
      <w:r w:rsidRPr="00C87D6F">
        <w:t xml:space="preserve">-  доказывать важность меценатства в </w:t>
      </w:r>
      <w:proofErr w:type="gramStart"/>
      <w:r w:rsidRPr="00C87D6F">
        <w:t>современном  обществе</w:t>
      </w:r>
      <w:proofErr w:type="gramEnd"/>
      <w:r w:rsidRPr="00C87D6F">
        <w:t xml:space="preserve"> для общества в целом и для духовно-нравственного развития личности самого мецената;</w:t>
      </w:r>
    </w:p>
    <w:p w14:paraId="0FD138D2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«социальный долг</w:t>
      </w:r>
      <w:proofErr w:type="gramStart"/>
      <w:r w:rsidRPr="00C87D6F">
        <w:t>»,  обосновывать</w:t>
      </w:r>
      <w:proofErr w:type="gramEnd"/>
      <w:r w:rsidRPr="00C87D6F">
        <w:t xml:space="preserve"> его важную роль в жизни общества;</w:t>
      </w:r>
    </w:p>
    <w:p w14:paraId="687D78F9" w14:textId="77777777" w:rsidR="00CE4BD7" w:rsidRPr="00C87D6F" w:rsidRDefault="00CE4BD7" w:rsidP="00CE4BD7">
      <w:pPr>
        <w:pStyle w:val="Default"/>
        <w:jc w:val="both"/>
      </w:pPr>
      <w:r w:rsidRPr="00C87D6F">
        <w:t>-  приводить примеры выдающихся благотворителей в истории и современной России;</w:t>
      </w:r>
    </w:p>
    <w:p w14:paraId="3096DA80" w14:textId="77777777" w:rsidR="00CE4BD7" w:rsidRPr="00C87D6F" w:rsidRDefault="00CE4BD7" w:rsidP="00CE4BD7">
      <w:pPr>
        <w:pStyle w:val="Default"/>
        <w:jc w:val="both"/>
      </w:pPr>
      <w:r w:rsidRPr="00C87D6F">
        <w:t xml:space="preserve">-  понимать смысл внеэкономической благотворительности: волонтёрской деятельности, аргументировано объяснять её </w:t>
      </w:r>
      <w:proofErr w:type="gramStart"/>
      <w:r w:rsidRPr="00C87D6F">
        <w:t>важность .</w:t>
      </w:r>
      <w:proofErr w:type="gramEnd"/>
    </w:p>
    <w:p w14:paraId="26492583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23 .</w:t>
      </w:r>
      <w:proofErr w:type="gramEnd"/>
      <w:r w:rsidRPr="00C87D6F">
        <w:t xml:space="preserve"> Выдающиеся учёные России. Наука как источник социального и духовного прогресса общества</w:t>
      </w:r>
    </w:p>
    <w:p w14:paraId="5F30D13A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«наука»;</w:t>
      </w:r>
    </w:p>
    <w:p w14:paraId="6ED79893" w14:textId="77777777" w:rsidR="00CE4BD7" w:rsidRPr="00C87D6F" w:rsidRDefault="00CE4BD7" w:rsidP="00CE4BD7">
      <w:pPr>
        <w:pStyle w:val="Default"/>
        <w:jc w:val="both"/>
      </w:pPr>
      <w:r w:rsidRPr="00C87D6F">
        <w:t xml:space="preserve">-  уметь аргументировано обосновывать важность науки в </w:t>
      </w:r>
      <w:proofErr w:type="gramStart"/>
      <w:r w:rsidRPr="00C87D6F">
        <w:t>со- временном</w:t>
      </w:r>
      <w:proofErr w:type="gramEnd"/>
      <w:r w:rsidRPr="00C87D6F">
        <w:t xml:space="preserve"> обществе, прослеживать её связь с научно-техническим и социальным прогрессом;</w:t>
      </w:r>
    </w:p>
    <w:p w14:paraId="60053EEE" w14:textId="77777777" w:rsidR="00CE4BD7" w:rsidRPr="00C87D6F" w:rsidRDefault="00CE4BD7" w:rsidP="00CE4BD7">
      <w:pPr>
        <w:pStyle w:val="Default"/>
        <w:jc w:val="both"/>
      </w:pPr>
      <w:r w:rsidRPr="00C87D6F">
        <w:t>-  называть имена выдающихся учёных России;</w:t>
      </w:r>
    </w:p>
    <w:p w14:paraId="444C104B" w14:textId="77777777" w:rsidR="00CE4BD7" w:rsidRPr="00C87D6F" w:rsidRDefault="00CE4BD7" w:rsidP="00CE4BD7">
      <w:pPr>
        <w:pStyle w:val="Default"/>
        <w:jc w:val="both"/>
      </w:pPr>
      <w:r w:rsidRPr="00C87D6F">
        <w:t>- обосновывать важность понимания истории науки, получения и обоснования научного знания;</w:t>
      </w:r>
    </w:p>
    <w:p w14:paraId="3519F34D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и доказывать важность науки для благополучия общества, страны и государства;</w:t>
      </w:r>
    </w:p>
    <w:p w14:paraId="3F979396" w14:textId="77777777" w:rsidR="00CE4BD7" w:rsidRPr="00C87D6F" w:rsidRDefault="00CE4BD7" w:rsidP="00CE4BD7">
      <w:pPr>
        <w:pStyle w:val="Default"/>
        <w:jc w:val="both"/>
      </w:pPr>
      <w:r w:rsidRPr="00C87D6F">
        <w:t xml:space="preserve">- обосновывать важность морали и нравственности в науке, её роль и вклад в доказательство этих </w:t>
      </w:r>
      <w:proofErr w:type="gramStart"/>
      <w:r w:rsidRPr="00C87D6F">
        <w:t>понятий .</w:t>
      </w:r>
      <w:proofErr w:type="gramEnd"/>
    </w:p>
    <w:p w14:paraId="3505A754" w14:textId="77777777" w:rsidR="00CE4BD7" w:rsidRPr="00C87D6F" w:rsidRDefault="00CE4BD7" w:rsidP="00CE4BD7">
      <w:pPr>
        <w:pStyle w:val="Default"/>
        <w:jc w:val="both"/>
        <w:rPr>
          <w:i/>
        </w:rPr>
      </w:pPr>
      <w:proofErr w:type="gramStart"/>
      <w:r w:rsidRPr="00C87D6F">
        <w:t>Тема  24</w:t>
      </w:r>
      <w:proofErr w:type="gramEnd"/>
      <w:r w:rsidRPr="00C87D6F">
        <w:t xml:space="preserve"> .  </w:t>
      </w:r>
      <w:proofErr w:type="gramStart"/>
      <w:r w:rsidRPr="00C87D6F">
        <w:t>Моя  профессия</w:t>
      </w:r>
      <w:proofErr w:type="gramEnd"/>
      <w:r w:rsidRPr="00C87D6F">
        <w:t xml:space="preserve">  </w:t>
      </w:r>
      <w:r w:rsidRPr="00C87D6F">
        <w:rPr>
          <w:i/>
        </w:rPr>
        <w:t>(практическое занятие)</w:t>
      </w:r>
    </w:p>
    <w:p w14:paraId="34F10015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«профессия», предполагать характер и цель труда в определённой профессии;</w:t>
      </w:r>
    </w:p>
    <w:p w14:paraId="1C9CF2CF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</w:t>
      </w:r>
      <w:proofErr w:type="gramStart"/>
      <w:r w:rsidRPr="00C87D6F">
        <w:t>труда .</w:t>
      </w:r>
      <w:proofErr w:type="gramEnd"/>
    </w:p>
    <w:p w14:paraId="4C1BA61F" w14:textId="77777777" w:rsidR="00CE4BD7" w:rsidRPr="00C87D6F" w:rsidRDefault="00CE4BD7" w:rsidP="00CE4BD7">
      <w:pPr>
        <w:pStyle w:val="Default"/>
        <w:jc w:val="both"/>
        <w:rPr>
          <w:b/>
          <w:bCs/>
        </w:rPr>
      </w:pPr>
      <w:r w:rsidRPr="00C87D6F">
        <w:rPr>
          <w:b/>
          <w:bCs/>
        </w:rPr>
        <w:t>Тематический блок 4. «Родина и патриотизм»</w:t>
      </w:r>
    </w:p>
    <w:p w14:paraId="5BC0D292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25 .</w:t>
      </w:r>
      <w:proofErr w:type="gramEnd"/>
      <w:r w:rsidRPr="00C87D6F">
        <w:t xml:space="preserve"> Гражданин</w:t>
      </w:r>
    </w:p>
    <w:p w14:paraId="0F5B06AE" w14:textId="77777777" w:rsidR="00CE4BD7" w:rsidRPr="00C87D6F" w:rsidRDefault="00CE4BD7" w:rsidP="00CE4BD7">
      <w:pPr>
        <w:pStyle w:val="Default"/>
        <w:jc w:val="both"/>
      </w:pPr>
      <w:r w:rsidRPr="00C87D6F">
        <w:t>- Характеризовать понятия «Родина» и «гражданство», объяснять их взаимосвязь;</w:t>
      </w:r>
    </w:p>
    <w:p w14:paraId="321BFA4F" w14:textId="77777777" w:rsidR="00CE4BD7" w:rsidRPr="00C87D6F" w:rsidRDefault="00CE4BD7" w:rsidP="00CE4BD7">
      <w:pPr>
        <w:pStyle w:val="Default"/>
        <w:jc w:val="both"/>
      </w:pPr>
      <w:r w:rsidRPr="00C87D6F">
        <w:t>-  понимать духовно-нравственный характер патриотизма, ценностей гражданского самосознания;</w:t>
      </w:r>
    </w:p>
    <w:p w14:paraId="765E6BE8" w14:textId="77777777" w:rsidR="00CE4BD7" w:rsidRPr="00C87D6F" w:rsidRDefault="00CE4BD7" w:rsidP="00CE4BD7">
      <w:pPr>
        <w:pStyle w:val="Default"/>
        <w:jc w:val="both"/>
      </w:pPr>
      <w:r w:rsidRPr="00C87D6F">
        <w:t xml:space="preserve">-  понимать и уметь обосновывать нравственные качества </w:t>
      </w:r>
      <w:proofErr w:type="gramStart"/>
      <w:r w:rsidRPr="00C87D6F">
        <w:t>гражданина .</w:t>
      </w:r>
      <w:proofErr w:type="gramEnd"/>
    </w:p>
    <w:p w14:paraId="1F5EA0DD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26 .</w:t>
      </w:r>
      <w:proofErr w:type="gramEnd"/>
      <w:r w:rsidRPr="00C87D6F">
        <w:t xml:space="preserve"> Патриотизм</w:t>
      </w:r>
    </w:p>
    <w:p w14:paraId="0C4E0240" w14:textId="77777777" w:rsidR="00CE4BD7" w:rsidRPr="00C87D6F" w:rsidRDefault="00CE4BD7" w:rsidP="00CE4BD7">
      <w:pPr>
        <w:pStyle w:val="Default"/>
        <w:jc w:val="both"/>
      </w:pPr>
      <w:r w:rsidRPr="00C87D6F">
        <w:t xml:space="preserve">-   </w:t>
      </w:r>
      <w:proofErr w:type="gramStart"/>
      <w:r w:rsidRPr="00C87D6F">
        <w:t>Характеризовать  понятие</w:t>
      </w:r>
      <w:proofErr w:type="gramEnd"/>
      <w:r w:rsidRPr="00C87D6F">
        <w:t xml:space="preserve">  «патриотизм»;</w:t>
      </w:r>
    </w:p>
    <w:p w14:paraId="27B8FB10" w14:textId="77777777" w:rsidR="00CE4BD7" w:rsidRPr="00C87D6F" w:rsidRDefault="00CE4BD7" w:rsidP="00CE4BD7">
      <w:pPr>
        <w:pStyle w:val="Default"/>
        <w:jc w:val="both"/>
      </w:pPr>
      <w:r w:rsidRPr="00C87D6F">
        <w:t>-  приводить примеры патриотизма в истории и современном обществе;</w:t>
      </w:r>
    </w:p>
    <w:p w14:paraId="7E8455EC" w14:textId="77777777" w:rsidR="00CE4BD7" w:rsidRPr="00C87D6F" w:rsidRDefault="00CE4BD7" w:rsidP="00CE4BD7">
      <w:pPr>
        <w:pStyle w:val="Default"/>
        <w:jc w:val="both"/>
      </w:pPr>
      <w:r w:rsidRPr="00C87D6F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14:paraId="35E13905" w14:textId="77777777" w:rsidR="00CE4BD7" w:rsidRPr="00C87D6F" w:rsidRDefault="00CE4BD7" w:rsidP="00CE4BD7">
      <w:pPr>
        <w:pStyle w:val="Default"/>
        <w:jc w:val="both"/>
      </w:pPr>
      <w:r w:rsidRPr="00C87D6F">
        <w:t xml:space="preserve">-  уметь обосновывать важность </w:t>
      </w:r>
      <w:proofErr w:type="gramStart"/>
      <w:r w:rsidRPr="00C87D6F">
        <w:t>патриотизма .</w:t>
      </w:r>
      <w:proofErr w:type="gramEnd"/>
    </w:p>
    <w:p w14:paraId="1C553914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27 .</w:t>
      </w:r>
      <w:proofErr w:type="gramEnd"/>
      <w:r w:rsidRPr="00C87D6F">
        <w:t xml:space="preserve"> Защита Родины: подвиг или долг?</w:t>
      </w:r>
    </w:p>
    <w:p w14:paraId="0C7B79F4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понятия «война» и «мир»;</w:t>
      </w:r>
    </w:p>
    <w:p w14:paraId="78023644" w14:textId="77777777" w:rsidR="00CE4BD7" w:rsidRPr="00C87D6F" w:rsidRDefault="00CE4BD7" w:rsidP="00CE4BD7">
      <w:pPr>
        <w:pStyle w:val="Default"/>
        <w:jc w:val="both"/>
      </w:pPr>
      <w:r w:rsidRPr="00C87D6F">
        <w:t>- доказывать важность сохранения мира и согласия;</w:t>
      </w:r>
    </w:p>
    <w:p w14:paraId="07E8CA7D" w14:textId="77777777" w:rsidR="00CE4BD7" w:rsidRPr="00C87D6F" w:rsidRDefault="00CE4BD7" w:rsidP="00CE4BD7">
      <w:pPr>
        <w:pStyle w:val="Default"/>
        <w:jc w:val="both"/>
      </w:pPr>
      <w:r w:rsidRPr="00C87D6F">
        <w:t>-  обосновывать роль защиты Отечества, её важность для гражданина;</w:t>
      </w:r>
    </w:p>
    <w:p w14:paraId="08ACD396" w14:textId="77777777" w:rsidR="00CE4BD7" w:rsidRPr="00C87D6F" w:rsidRDefault="00CE4BD7" w:rsidP="00CE4BD7">
      <w:pPr>
        <w:pStyle w:val="Default"/>
        <w:jc w:val="both"/>
      </w:pPr>
      <w:r w:rsidRPr="00C87D6F">
        <w:t>-  понимать особенности защиты чести Отечества в спорте, науке, культуре;</w:t>
      </w:r>
    </w:p>
    <w:p w14:paraId="693DE17B" w14:textId="77777777" w:rsidR="00CE4BD7" w:rsidRPr="00C87D6F" w:rsidRDefault="00CE4BD7" w:rsidP="00CE4BD7">
      <w:pPr>
        <w:pStyle w:val="Default"/>
        <w:jc w:val="both"/>
      </w:pPr>
      <w:r w:rsidRPr="00C87D6F">
        <w:t xml:space="preserve">-  характеризовать понятия «военный подвиг», «честь», «доблесть»; обосновывать их важность, приводить примеры их </w:t>
      </w:r>
      <w:proofErr w:type="gramStart"/>
      <w:r w:rsidRPr="00C87D6F">
        <w:t>проявлений .</w:t>
      </w:r>
      <w:proofErr w:type="gramEnd"/>
    </w:p>
    <w:p w14:paraId="06000A2C" w14:textId="77777777" w:rsidR="00CE4BD7" w:rsidRPr="00C87D6F" w:rsidRDefault="00CE4BD7" w:rsidP="00CE4BD7">
      <w:pPr>
        <w:pStyle w:val="Default"/>
        <w:jc w:val="both"/>
      </w:pPr>
      <w:r w:rsidRPr="00C87D6F">
        <w:t xml:space="preserve">Тема </w:t>
      </w:r>
      <w:proofErr w:type="gramStart"/>
      <w:r w:rsidRPr="00C87D6F">
        <w:t>28 .</w:t>
      </w:r>
      <w:proofErr w:type="gramEnd"/>
      <w:r w:rsidRPr="00C87D6F">
        <w:t xml:space="preserve"> </w:t>
      </w:r>
      <w:proofErr w:type="gramStart"/>
      <w:r w:rsidRPr="00C87D6F">
        <w:t>Государство .</w:t>
      </w:r>
      <w:proofErr w:type="gramEnd"/>
      <w:r w:rsidRPr="00C87D6F">
        <w:t xml:space="preserve"> Россия — наша Родина</w:t>
      </w:r>
    </w:p>
    <w:p w14:paraId="4A92EF55" w14:textId="77777777" w:rsidR="00CE4BD7" w:rsidRPr="00C87D6F" w:rsidRDefault="00CE4BD7" w:rsidP="00CE4BD7">
      <w:pPr>
        <w:pStyle w:val="Default"/>
        <w:jc w:val="both"/>
      </w:pPr>
      <w:r w:rsidRPr="00C87D6F">
        <w:t xml:space="preserve">-  </w:t>
      </w:r>
      <w:proofErr w:type="gramStart"/>
      <w:r w:rsidRPr="00C87D6F">
        <w:t>Характеризовать  понятие</w:t>
      </w:r>
      <w:proofErr w:type="gramEnd"/>
      <w:r w:rsidRPr="00C87D6F">
        <w:t xml:space="preserve">  «государство»;</w:t>
      </w:r>
    </w:p>
    <w:p w14:paraId="01F4764F" w14:textId="77777777" w:rsidR="00CE4BD7" w:rsidRPr="00C87D6F" w:rsidRDefault="00CE4BD7" w:rsidP="00CE4BD7">
      <w:pPr>
        <w:pStyle w:val="Default"/>
        <w:jc w:val="both"/>
      </w:pPr>
      <w:r w:rsidRPr="00C87D6F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1A6B73CB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«закон» как существенную часть гражданской идентичности человека;</w:t>
      </w:r>
    </w:p>
    <w:p w14:paraId="2745E3FA" w14:textId="77777777" w:rsidR="00CE4BD7" w:rsidRPr="00C87D6F" w:rsidRDefault="00CE4BD7" w:rsidP="00CE4BD7">
      <w:pPr>
        <w:pStyle w:val="Default"/>
        <w:jc w:val="both"/>
      </w:pPr>
      <w:r w:rsidRPr="00C87D6F">
        <w:lastRenderedPageBreak/>
        <w:t xml:space="preserve">-  характеризовать понятие «гражданская идентичность», соотносить это понятие с необходимыми нравственными качествами </w:t>
      </w:r>
      <w:proofErr w:type="gramStart"/>
      <w:r w:rsidRPr="00C87D6F">
        <w:t>человека .</w:t>
      </w:r>
      <w:proofErr w:type="gramEnd"/>
    </w:p>
    <w:p w14:paraId="3F47C543" w14:textId="77777777" w:rsidR="00CE4BD7" w:rsidRPr="00C87D6F" w:rsidRDefault="00CE4BD7" w:rsidP="00CE4BD7">
      <w:pPr>
        <w:pStyle w:val="Default"/>
        <w:jc w:val="both"/>
        <w:rPr>
          <w:i/>
        </w:rPr>
      </w:pPr>
      <w:proofErr w:type="gramStart"/>
      <w:r w:rsidRPr="00C87D6F">
        <w:t>Тема  29</w:t>
      </w:r>
      <w:proofErr w:type="gramEnd"/>
      <w:r w:rsidRPr="00C87D6F">
        <w:t xml:space="preserve"> .  </w:t>
      </w:r>
      <w:proofErr w:type="gramStart"/>
      <w:r w:rsidRPr="00C87D6F">
        <w:t>Гражданская  идентичность</w:t>
      </w:r>
      <w:proofErr w:type="gramEnd"/>
      <w:r w:rsidRPr="00C87D6F">
        <w:t xml:space="preserve">  </w:t>
      </w:r>
      <w:r w:rsidRPr="00C87D6F">
        <w:rPr>
          <w:i/>
        </w:rPr>
        <w:t>(практическое  занятие)</w:t>
      </w:r>
    </w:p>
    <w:p w14:paraId="3F677435" w14:textId="77777777" w:rsidR="00CE4BD7" w:rsidRPr="00C87D6F" w:rsidRDefault="00CE4BD7" w:rsidP="00CE4BD7">
      <w:pPr>
        <w:pStyle w:val="Default"/>
        <w:jc w:val="both"/>
      </w:pPr>
      <w:r w:rsidRPr="00C87D6F">
        <w:t>-  Охарактеризовать свою гражданскую идентичность, её составляющие: этническую, религиозную, гендерную идентичности;</w:t>
      </w:r>
    </w:p>
    <w:p w14:paraId="7EE1D90F" w14:textId="77777777" w:rsidR="00CE4BD7" w:rsidRPr="00C87D6F" w:rsidRDefault="00CE4BD7" w:rsidP="00CE4BD7">
      <w:pPr>
        <w:pStyle w:val="Default"/>
        <w:jc w:val="both"/>
      </w:pPr>
      <w:r w:rsidRPr="00C87D6F">
        <w:t xml:space="preserve">-  обосновывать важность духовно-нравственных качеств гражданина, указывать их </w:t>
      </w:r>
      <w:proofErr w:type="gramStart"/>
      <w:r w:rsidRPr="00C87D6F">
        <w:t>источники .</w:t>
      </w:r>
      <w:proofErr w:type="gramEnd"/>
    </w:p>
    <w:p w14:paraId="3951236A" w14:textId="77777777" w:rsidR="00CE4BD7" w:rsidRPr="00C87D6F" w:rsidRDefault="00CE4BD7" w:rsidP="00CE4BD7">
      <w:pPr>
        <w:pStyle w:val="Default"/>
        <w:jc w:val="both"/>
        <w:rPr>
          <w:i/>
        </w:rPr>
      </w:pPr>
      <w:r w:rsidRPr="00C87D6F">
        <w:t xml:space="preserve">Тема </w:t>
      </w:r>
      <w:proofErr w:type="gramStart"/>
      <w:r w:rsidRPr="00C87D6F">
        <w:t>30 .</w:t>
      </w:r>
      <w:proofErr w:type="gramEnd"/>
      <w:r w:rsidRPr="00C87D6F">
        <w:t xml:space="preserve"> Моя школа и мой класс </w:t>
      </w:r>
      <w:r w:rsidRPr="00C87D6F">
        <w:rPr>
          <w:i/>
        </w:rPr>
        <w:t>(практическое занятие)</w:t>
      </w:r>
    </w:p>
    <w:p w14:paraId="78C862DC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«добрые дела» в контексте оценки собственных действий, их нравственного характера;</w:t>
      </w:r>
    </w:p>
    <w:p w14:paraId="3A858B75" w14:textId="77777777" w:rsidR="00CE4BD7" w:rsidRPr="00C87D6F" w:rsidRDefault="00CE4BD7" w:rsidP="00CE4BD7">
      <w:pPr>
        <w:pStyle w:val="Default"/>
        <w:jc w:val="both"/>
      </w:pPr>
      <w:r w:rsidRPr="00C87D6F">
        <w:t xml:space="preserve">-  находить примеры добрых дел в реальности и уметь адаптировать их к потребностям </w:t>
      </w:r>
      <w:proofErr w:type="gramStart"/>
      <w:r w:rsidRPr="00C87D6F">
        <w:t>класса .</w:t>
      </w:r>
      <w:proofErr w:type="gramEnd"/>
    </w:p>
    <w:p w14:paraId="3043D2F5" w14:textId="77777777" w:rsidR="00CE4BD7" w:rsidRPr="00C87D6F" w:rsidRDefault="00CE4BD7" w:rsidP="00CE4BD7">
      <w:pPr>
        <w:pStyle w:val="Default"/>
        <w:jc w:val="both"/>
        <w:rPr>
          <w:i/>
        </w:rPr>
      </w:pPr>
      <w:proofErr w:type="gramStart"/>
      <w:r w:rsidRPr="00C87D6F">
        <w:t>Тема  31</w:t>
      </w:r>
      <w:proofErr w:type="gramEnd"/>
      <w:r w:rsidRPr="00C87D6F">
        <w:t xml:space="preserve"> .  </w:t>
      </w:r>
      <w:proofErr w:type="gramStart"/>
      <w:r w:rsidRPr="00C87D6F">
        <w:t>Человек:  какой</w:t>
      </w:r>
      <w:proofErr w:type="gramEnd"/>
      <w:r w:rsidRPr="00C87D6F">
        <w:t xml:space="preserve">  он?  </w:t>
      </w:r>
      <w:r w:rsidRPr="00C87D6F">
        <w:rPr>
          <w:i/>
        </w:rPr>
        <w:t>(практическое занятие)</w:t>
      </w:r>
    </w:p>
    <w:p w14:paraId="3500D779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понятие «человек» как духовно-нравственный идеал;</w:t>
      </w:r>
    </w:p>
    <w:p w14:paraId="7C5707F5" w14:textId="77777777" w:rsidR="00CE4BD7" w:rsidRPr="00C87D6F" w:rsidRDefault="00CE4BD7" w:rsidP="00CE4BD7">
      <w:pPr>
        <w:pStyle w:val="Default"/>
        <w:jc w:val="both"/>
      </w:pPr>
      <w:r w:rsidRPr="00C87D6F">
        <w:t>-  приводить примеры духовно-нравственного идеала в культуре;</w:t>
      </w:r>
    </w:p>
    <w:p w14:paraId="31D93B64" w14:textId="77777777" w:rsidR="00CE4BD7" w:rsidRPr="00C87D6F" w:rsidRDefault="00CE4BD7" w:rsidP="00CE4BD7">
      <w:pPr>
        <w:pStyle w:val="Default"/>
        <w:jc w:val="both"/>
      </w:pPr>
      <w:r w:rsidRPr="00C87D6F">
        <w:t xml:space="preserve">-  формулировать свой идеал человека и нравственные качества, которые ему </w:t>
      </w:r>
      <w:proofErr w:type="gramStart"/>
      <w:r w:rsidRPr="00C87D6F">
        <w:t>присущи .</w:t>
      </w:r>
      <w:proofErr w:type="gramEnd"/>
    </w:p>
    <w:p w14:paraId="75C828B1" w14:textId="77777777" w:rsidR="00CE4BD7" w:rsidRPr="00C87D6F" w:rsidRDefault="00CE4BD7" w:rsidP="00CE4BD7">
      <w:pPr>
        <w:pStyle w:val="Default"/>
        <w:jc w:val="both"/>
        <w:rPr>
          <w:i/>
        </w:rPr>
      </w:pPr>
      <w:r w:rsidRPr="00C87D6F">
        <w:t xml:space="preserve">Тема </w:t>
      </w:r>
      <w:proofErr w:type="gramStart"/>
      <w:r w:rsidRPr="00C87D6F">
        <w:t>32 .</w:t>
      </w:r>
      <w:proofErr w:type="gramEnd"/>
      <w:r w:rsidRPr="00C87D6F">
        <w:t xml:space="preserve"> Человек и культура </w:t>
      </w:r>
      <w:r w:rsidRPr="00C87D6F">
        <w:rPr>
          <w:i/>
        </w:rPr>
        <w:t>(проект)</w:t>
      </w:r>
    </w:p>
    <w:p w14:paraId="1ACE0570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грани взаимодействия человека и культуры;</w:t>
      </w:r>
    </w:p>
    <w:p w14:paraId="6CB36C55" w14:textId="77777777" w:rsidR="00CE4BD7" w:rsidRPr="00C87D6F" w:rsidRDefault="00CE4BD7" w:rsidP="00CE4BD7">
      <w:pPr>
        <w:pStyle w:val="Default"/>
        <w:jc w:val="both"/>
      </w:pPr>
      <w:r w:rsidRPr="00C87D6F">
        <w:t>-  уметь описать в выбранном направлении с помощью известных примеров образ человека, создаваемый произведениями культуры;</w:t>
      </w:r>
    </w:p>
    <w:p w14:paraId="3A4FE021" w14:textId="77777777" w:rsidR="00CE4BD7" w:rsidRPr="00C87D6F" w:rsidRDefault="00CE4BD7" w:rsidP="00CE4BD7">
      <w:pPr>
        <w:pStyle w:val="Default"/>
        <w:jc w:val="both"/>
      </w:pPr>
      <w:r w:rsidRPr="00C87D6F">
        <w:t>-  показать взаимосвязь человека и культуры через их взаимовлияние;</w:t>
      </w:r>
    </w:p>
    <w:p w14:paraId="25563785" w14:textId="77777777" w:rsidR="00CE4BD7" w:rsidRPr="00C87D6F" w:rsidRDefault="00CE4BD7" w:rsidP="00CE4BD7">
      <w:pPr>
        <w:pStyle w:val="Default"/>
        <w:jc w:val="both"/>
      </w:pPr>
      <w:r w:rsidRPr="00C87D6F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779CA182" w14:textId="77777777" w:rsidR="00CE4BD7" w:rsidRPr="00C87D6F" w:rsidRDefault="00CE4BD7" w:rsidP="00CE4BD7">
      <w:pPr>
        <w:pStyle w:val="Default"/>
        <w:jc w:val="both"/>
        <w:rPr>
          <w:b/>
          <w:sz w:val="28"/>
          <w:szCs w:val="28"/>
        </w:rPr>
      </w:pPr>
    </w:p>
    <w:p w14:paraId="3A9A2575" w14:textId="1372C942" w:rsidR="00CE4BD7" w:rsidRPr="00C87D6F" w:rsidRDefault="00CE4BD7" w:rsidP="00D04934">
      <w:pPr>
        <w:pStyle w:val="TableParagraph"/>
        <w:sectPr w:rsidR="00CE4BD7" w:rsidRPr="00C87D6F" w:rsidSect="00D04934">
          <w:pgSz w:w="11900" w:h="16840"/>
          <w:pgMar w:top="304" w:right="4529" w:bottom="998" w:left="846" w:header="720" w:footer="720" w:gutter="0"/>
          <w:cols w:space="720" w:equalWidth="0">
            <w:col w:w="10610" w:space="0"/>
          </w:cols>
          <w:docGrid w:linePitch="360"/>
        </w:sectPr>
      </w:pPr>
    </w:p>
    <w:p w14:paraId="469BDD62" w14:textId="77777777" w:rsidR="00B30DB6" w:rsidRPr="00C87D6F" w:rsidRDefault="00B30DB6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14:paraId="6488D74F" w14:textId="4CB5B766" w:rsidR="00B30DB6" w:rsidRPr="00725A78" w:rsidRDefault="006D1ED7" w:rsidP="00D04934">
      <w:pPr>
        <w:tabs>
          <w:tab w:val="right" w:pos="14175"/>
        </w:tabs>
        <w:autoSpaceDE w:val="0"/>
        <w:autoSpaceDN w:val="0"/>
        <w:spacing w:after="258" w:line="233" w:lineRule="auto"/>
        <w:ind w:left="-284" w:firstLine="284"/>
        <w:rPr>
          <w:rFonts w:ascii="Times New Roman" w:hAnsi="Times New Roman" w:cs="Times New Roman"/>
          <w:sz w:val="16"/>
          <w:szCs w:val="16"/>
          <w:lang w:val="ru-RU"/>
        </w:rPr>
      </w:pPr>
      <w:r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</w:rPr>
        <w:t xml:space="preserve">ТЕМАТИЧЕСКОЕ </w:t>
      </w:r>
      <w:proofErr w:type="gramStart"/>
      <w:r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</w:rPr>
        <w:t>ПЛАНИРОВАНИЕ</w:t>
      </w:r>
      <w:r w:rsidR="00EE23B6"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  <w:lang w:val="ru-RU"/>
        </w:rPr>
        <w:t xml:space="preserve"> </w:t>
      </w:r>
      <w:r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</w:rPr>
        <w:t xml:space="preserve"> </w:t>
      </w:r>
      <w:r w:rsidR="00EE23B6"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  <w:lang w:val="ru-RU"/>
        </w:rPr>
        <w:t>5</w:t>
      </w:r>
      <w:proofErr w:type="gramEnd"/>
      <w:r w:rsidR="00EE23B6" w:rsidRPr="00725A78">
        <w:rPr>
          <w:rFonts w:ascii="Times New Roman" w:eastAsia="Times New Roman" w:hAnsi="Times New Roman" w:cs="Times New Roman"/>
          <w:b/>
          <w:color w:val="000000"/>
          <w:w w:val="101"/>
          <w:sz w:val="16"/>
          <w:szCs w:val="16"/>
          <w:lang w:val="ru-RU"/>
        </w:rPr>
        <w:t xml:space="preserve"> класс</w:t>
      </w:r>
    </w:p>
    <w:tbl>
      <w:tblPr>
        <w:tblW w:w="11199" w:type="dxa"/>
        <w:tblInd w:w="-127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850"/>
        <w:gridCol w:w="993"/>
        <w:gridCol w:w="1134"/>
        <w:gridCol w:w="850"/>
        <w:gridCol w:w="1843"/>
        <w:gridCol w:w="1134"/>
        <w:gridCol w:w="1701"/>
      </w:tblGrid>
      <w:tr w:rsidR="00D04934" w:rsidRPr="00725A78" w14:paraId="38F32B88" w14:textId="77777777" w:rsidTr="00F3227F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8E250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146721782"/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F177C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4FD23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Количество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002C2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6743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4399E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125F3" w14:textId="77777777" w:rsidR="00D04934" w:rsidRDefault="006D1ED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Электронные (цифровые)</w:t>
            </w:r>
          </w:p>
          <w:p w14:paraId="4323369E" w14:textId="28B6106E" w:rsidR="00B30DB6" w:rsidRPr="00725A78" w:rsidRDefault="006D1ED7" w:rsidP="00D04934">
            <w:pPr>
              <w:tabs>
                <w:tab w:val="right" w:pos="5241"/>
              </w:tabs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образовательные ресурсы</w:t>
            </w:r>
          </w:p>
        </w:tc>
      </w:tr>
      <w:tr w:rsidR="00D04934" w:rsidRPr="00725A78" w14:paraId="18C7AC60" w14:textId="77777777" w:rsidTr="00F3227F">
        <w:trPr>
          <w:trHeight w:hRule="exact" w:val="54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DBF7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9196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5EED4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7EB7F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22E9F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482E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CBF4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0ECE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D365" w14:textId="77777777" w:rsidR="00B30DB6" w:rsidRPr="00725A78" w:rsidRDefault="00B30D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0DB6" w:rsidRPr="00226D60" w14:paraId="2D3C29C1" w14:textId="77777777" w:rsidTr="00F3227F">
        <w:trPr>
          <w:trHeight w:hRule="exact" w:val="348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9AD1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Тематический блок 1. «Россия — наш общий дом»</w:t>
            </w:r>
          </w:p>
        </w:tc>
      </w:tr>
      <w:tr w:rsidR="00D04934" w:rsidRPr="00226D60" w14:paraId="0E13DA23" w14:textId="77777777" w:rsidTr="00F3227F">
        <w:trPr>
          <w:trHeight w:hRule="exact" w:val="25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AA52E" w14:textId="77777777" w:rsidR="00B30DB6" w:rsidRPr="00725A78" w:rsidRDefault="006D1ED7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FCE46" w14:textId="77777777" w:rsidR="00B30DB6" w:rsidRPr="00725A78" w:rsidRDefault="006D1ED7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Зачем изучать курс «Основы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духовно-нравственной культуры народов России»?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910F1" w14:textId="77777777" w:rsidR="00B30DB6" w:rsidRPr="00725A78" w:rsidRDefault="006D1ED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BF29F" w14:textId="77777777" w:rsidR="00B30DB6" w:rsidRPr="00725A78" w:rsidRDefault="006D1ED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7AE62" w14:textId="77777777" w:rsidR="00B30DB6" w:rsidRPr="00725A78" w:rsidRDefault="006D1ED7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9994E" w14:textId="0368AB84" w:rsidR="00B30DB6" w:rsidRPr="00725A78" w:rsidRDefault="00B30DB6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029E7" w14:textId="77777777" w:rsidR="00B30DB6" w:rsidRDefault="006D1ED7">
            <w:pPr>
              <w:autoSpaceDE w:val="0"/>
              <w:autoSpaceDN w:val="0"/>
              <w:spacing w:before="80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  <w:p w14:paraId="51DAA63F" w14:textId="77777777" w:rsidR="00FB2194" w:rsidRDefault="00FB2194">
            <w:pPr>
              <w:autoSpaceDE w:val="0"/>
              <w:autoSpaceDN w:val="0"/>
              <w:spacing w:before="80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</w:p>
          <w:p w14:paraId="537B058C" w14:textId="5E147508" w:rsidR="00FB2194" w:rsidRPr="00725A78" w:rsidRDefault="00FB2194">
            <w:pPr>
              <w:autoSpaceDE w:val="0"/>
              <w:autoSpaceDN w:val="0"/>
              <w:spacing w:before="80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0BF40" w14:textId="77777777" w:rsidR="00B30DB6" w:rsidRPr="00725A78" w:rsidRDefault="006D1ED7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5C99A" w14:textId="77777777" w:rsidR="00B30DB6" w:rsidRPr="00725A78" w:rsidRDefault="006D1ED7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1. 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4B1C4A51" w14:textId="77777777" w:rsidTr="00F3227F">
        <w:trPr>
          <w:trHeight w:hRule="exact"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4253E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57BA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Наш дом — Россия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5EED0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79B7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438D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464D2" w14:textId="604F7FEA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C9D4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слушать и понимать объяснения учителя по теме урока;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AE0E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6EDBF" w14:textId="77777777" w:rsidR="00B30DB6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  <w:p w14:paraId="65F38AAF" w14:textId="50C34124" w:rsidR="005964E7" w:rsidRPr="00725A78" w:rsidRDefault="005964E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D04934" w:rsidRPr="00226D60" w14:paraId="389B57EA" w14:textId="77777777" w:rsidTr="00F3227F">
        <w:trPr>
          <w:trHeight w:hRule="exact" w:val="1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BF11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D269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Язык и история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E7F3D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44830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22B2F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F8A6F" w14:textId="64EB1111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E8E6E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особенности коммуникативной роли языка;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ADE16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E0D0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bookmarkEnd w:id="0"/>
      <w:tr w:rsidR="00D04934" w:rsidRPr="00226D60" w14:paraId="241454E3" w14:textId="77777777" w:rsidTr="00F3227F">
        <w:trPr>
          <w:trHeight w:hRule="exact" w:val="1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8895E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AC16D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B4A1D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71A5E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B6E47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6360" w14:textId="337118BA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B1B96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формировать представление о русском языке как языке межнационального общения;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E2ECC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611C4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638BB818" w14:textId="77777777" w:rsidTr="00F3227F">
        <w:trPr>
          <w:trHeight w:hRule="exact" w:val="14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9434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7118C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Истоки родной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91362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96341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1877C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775D7" w14:textId="14CE5FE1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0921F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слушать и понимать объяснения учителя по теме урока;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28102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C0A15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5EBEA8CD" w14:textId="77777777" w:rsidTr="00F3227F">
        <w:trPr>
          <w:trHeight w:hRule="exact" w:val="9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2634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1.6.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7B6F1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Материальная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22A12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4E25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CE83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13AF4" w14:textId="4C40F914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F616F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формировать представление о традиционных укладах жизни разных народов;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99B0A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DC5EC" w14:textId="77777777" w:rsidR="00B30DB6" w:rsidRPr="00725A78" w:rsidRDefault="006D1ED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4DCBDA99" w14:textId="77777777" w:rsidTr="00F3227F">
        <w:trPr>
          <w:trHeight w:hRule="exact" w:val="15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EB7E8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22DA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Духовная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E287F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47F4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2C8D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FACFB" w14:textId="73A052E6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C011B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взаимосвязь между проявлениями материальной и духовной культуры;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3669D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46DF9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tvspas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–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православный медиа-портал</w:t>
            </w:r>
          </w:p>
        </w:tc>
      </w:tr>
      <w:tr w:rsidR="00D04934" w:rsidRPr="00226D60" w14:paraId="691F2BF1" w14:textId="77777777" w:rsidTr="00F3227F">
        <w:trPr>
          <w:trHeight w:hRule="exact" w:val="16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E0437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4634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Культура и религия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1AEEC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097E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0A01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A28AE" w14:textId="68992B34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7A05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FBAB9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B01C2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tvspas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–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православный медиа-портал</w:t>
            </w:r>
          </w:p>
        </w:tc>
      </w:tr>
      <w:tr w:rsidR="00D04934" w:rsidRPr="00226D60" w14:paraId="5379E901" w14:textId="77777777" w:rsidTr="00F3227F">
        <w:trPr>
          <w:trHeight w:hRule="exact" w:val="2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5ACC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2C554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Культура и образование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922C7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7D80D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8479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E2BD1" w14:textId="571B4839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B5DC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496F4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00D45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D04934" w:rsidRPr="00226D60" w14:paraId="44FCC1F2" w14:textId="77777777" w:rsidTr="00F3227F">
        <w:trPr>
          <w:trHeight w:hRule="exact"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CBC82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8558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Многообразие культур России (</w:t>
            </w:r>
            <w:r w:rsidRPr="00725A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практическое занятие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04AB3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E84AC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4BDE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65E34" w14:textId="63439B23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9A19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отбирать материал по нескольким источникам, готовить доклады, работать с научно-популярной литературой;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CAD89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Письменный контроль;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A611F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B30DB6" w:rsidRPr="00226D60" w14:paraId="09FDB2C3" w14:textId="77777777" w:rsidTr="00F3227F">
        <w:trPr>
          <w:trHeight w:hRule="exact" w:val="348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93908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D04934" w:rsidRPr="00226D60" w14:paraId="46EA85F3" w14:textId="77777777" w:rsidTr="00F3227F">
        <w:trPr>
          <w:trHeight w:hRule="exact" w:val="1930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FA7EC" w14:textId="77777777" w:rsidR="00B30DB6" w:rsidRPr="00725A78" w:rsidRDefault="006D1ED7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9F4B5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Семья  —</w:t>
            </w:r>
            <w:proofErr w:type="gramEnd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хранитель духовных ценностей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D93C7" w14:textId="77777777" w:rsidR="00B30DB6" w:rsidRPr="00725A78" w:rsidRDefault="006D1ED7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B12D5" w14:textId="77777777" w:rsidR="00B30DB6" w:rsidRPr="00725A78" w:rsidRDefault="006D1ED7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E518B" w14:textId="77777777" w:rsidR="00B30DB6" w:rsidRPr="00725A78" w:rsidRDefault="006D1ED7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B0503" w14:textId="2C828839" w:rsidR="00B30DB6" w:rsidRPr="00725A78" w:rsidRDefault="00B30DB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BEA74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E3DFB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C97DB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D04934" w:rsidRPr="00226D60" w14:paraId="2429699E" w14:textId="77777777" w:rsidTr="00F3227F">
        <w:trPr>
          <w:trHeight w:hRule="exact" w:val="7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1898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4E59D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Родина начинается с семьи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9AA60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A05C2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BB812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16726" w14:textId="26B0D025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F0A20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объяснять, как и почему история каждой семьи тесно связана с историей страны, народа;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447F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A9100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251815A1" w14:textId="77777777" w:rsidTr="00F3227F">
        <w:trPr>
          <w:trHeight w:hRule="exact" w:val="2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C5AA3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11FD553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Традиции семейного воспитания в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D47A6B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D3CB5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2BC089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862701" w14:textId="682DE252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2932609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26E47D" w14:textId="07DB4F83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18523F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</w:tbl>
    <w:p w14:paraId="1329B21A" w14:textId="77777777" w:rsidR="00B30DB6" w:rsidRPr="00725A78" w:rsidRDefault="00B30DB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11199" w:type="dxa"/>
        <w:tblInd w:w="-127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850"/>
        <w:gridCol w:w="993"/>
        <w:gridCol w:w="1134"/>
        <w:gridCol w:w="850"/>
        <w:gridCol w:w="1843"/>
        <w:gridCol w:w="1134"/>
        <w:gridCol w:w="1701"/>
      </w:tblGrid>
      <w:tr w:rsidR="00D04934" w:rsidRPr="00226D60" w14:paraId="73EB39CC" w14:textId="77777777" w:rsidTr="00F3227F">
        <w:trPr>
          <w:trHeight w:hRule="exact" w:val="1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2573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9265D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Образ семьи в культуре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16C8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DD12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DE27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4ED01" w14:textId="4DD70367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5253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знать и понимать морально-нравственное значение семьи;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09CE0" w14:textId="05361BF6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EE95C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152A52EF" w14:textId="77777777" w:rsidTr="00F3227F">
        <w:trPr>
          <w:trHeight w:hRule="exact" w:val="19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53CF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0EBA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Труд в истории семьи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D65A6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14E12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CEE4C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8059" w14:textId="4CAA5CA9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EACA7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23FBC" w14:textId="71E8A606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3EA8E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374A83FD" w14:textId="77777777" w:rsidTr="00F3227F">
        <w:trPr>
          <w:trHeight w:hRule="exact" w:val="2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C4C5B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9F502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Семья в современном мире (</w:t>
            </w:r>
            <w:r w:rsidRPr="00725A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практическое занятие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91F2D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DC5D6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B56F7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432B9" w14:textId="3EB19BDB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AB9C0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4CCB8" w14:textId="7418AE6E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EA41B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B30DB6" w:rsidRPr="00226D60" w14:paraId="2DECB31F" w14:textId="77777777" w:rsidTr="00F3227F">
        <w:trPr>
          <w:trHeight w:hRule="exact" w:val="348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6552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D04934" w:rsidRPr="00226D60" w14:paraId="2C8C4B3B" w14:textId="77777777" w:rsidTr="00F3227F">
        <w:trPr>
          <w:trHeight w:hRule="exact" w:val="19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087D2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3.1.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78224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Личность  —</w:t>
            </w:r>
            <w:proofErr w:type="gramEnd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 общество  —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88CD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03EA4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0034E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B8621" w14:textId="639443A9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55BB5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BFFAE" w14:textId="48C2CBFE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7048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13DD1DB6" w14:textId="77777777" w:rsidTr="00F3227F">
        <w:trPr>
          <w:trHeight w:hRule="exact" w:val="2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EDE7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85DE2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Духовный мир человека. Человек —творец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66FDC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E0CB5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A680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59A14" w14:textId="49F48B20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4BA52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 значение слова «человек» в контексте духовно-нравственной культуры;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CB973" w14:textId="03F0D25C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34C91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D04934" w:rsidRPr="00226D60" w14:paraId="32713870" w14:textId="77777777" w:rsidTr="00F3227F">
        <w:trPr>
          <w:trHeight w:hRule="exact" w:val="1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98A16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345F5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Личность и духовно-нравственные ценности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FAB48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ADCD9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735B1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39E5F" w14:textId="458A3792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F588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объяснять, что такое мораль и нравственность, любовь к близким;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45830" w14:textId="6D557EDD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7E9CC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scool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collection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B30DB6" w:rsidRPr="00226D60" w14:paraId="515F3F0C" w14:textId="77777777" w:rsidTr="00F3227F">
        <w:trPr>
          <w:trHeight w:hRule="exact" w:val="348"/>
        </w:trPr>
        <w:tc>
          <w:tcPr>
            <w:tcW w:w="11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EE7CC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Тематический блок 4. «Культурное единство России»</w:t>
            </w:r>
          </w:p>
        </w:tc>
      </w:tr>
      <w:tr w:rsidR="00D04934" w:rsidRPr="00226D60" w14:paraId="3892B48C" w14:textId="77777777" w:rsidTr="00F3227F">
        <w:trPr>
          <w:trHeight w:hRule="exact" w:val="1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28334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0458B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Историческая память как духовно-нравственная ценность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8D5A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9B160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688D1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B84B5" w14:textId="3181AC7C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ED1DE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объяснять, что такое историческая память, как история каждой семьи связана с историей страны;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621BD" w14:textId="0159CE8C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945AC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D04934" w:rsidRPr="00226D60" w14:paraId="7E1C824B" w14:textId="77777777" w:rsidTr="00F3227F">
        <w:trPr>
          <w:trHeight w:hRule="exact" w:val="3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52943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CD75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Литература как язык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E02F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3A568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D2FB1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B79E2" w14:textId="56C2CF29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FB21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особенности литературы, её отличия от других видов художественного творчества;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0C24D" w14:textId="36FF75DF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ACD8D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D04934" w:rsidRPr="00226D60" w14:paraId="0BCDF0C8" w14:textId="77777777" w:rsidTr="00F3227F">
        <w:trPr>
          <w:trHeight w:hRule="exact" w:val="2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F82E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E14A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Взаимовлияние культур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B8670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157DE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4D00B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DFB29" w14:textId="0A9247FE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8FA1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иметь представление о значении терминов «взаимодействие культур</w:t>
            </w:r>
            <w:proofErr w:type="gramStart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»,«</w:t>
            </w:r>
            <w:proofErr w:type="gramEnd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культурный обмен»;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FD014" w14:textId="52C6FDB2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E4E47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D04934" w:rsidRPr="00226D60" w14:paraId="31477785" w14:textId="77777777" w:rsidTr="00F3227F">
        <w:trPr>
          <w:trHeight w:hRule="exact" w:val="21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AED3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B388A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4CCC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1463D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0585E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AEF8F" w14:textId="28E08490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4F985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уметь объяснять значение основных понятий, отражающих духовно-нравственные ценности;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5427A" w14:textId="305BF4B1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41004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D04934" w:rsidRPr="00226D60" w14:paraId="04136AE2" w14:textId="77777777" w:rsidTr="00F3227F">
        <w:trPr>
          <w:trHeight w:hRule="exact" w:val="2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0EBC8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20F8E" w14:textId="5882F44C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Регионы России: культурное многообразие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B8164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FCC1F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67F3A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BB63A" w14:textId="484A3F03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AA6F6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407AD" w14:textId="1F418A1B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76FA9" w14:textId="77777777" w:rsidR="00B30DB6" w:rsidRPr="00725A78" w:rsidRDefault="006D1ED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D04934" w:rsidRPr="00226D60" w14:paraId="09DA3FE2" w14:textId="77777777" w:rsidTr="00F3227F">
        <w:trPr>
          <w:trHeight w:hRule="exact" w:val="1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81453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4.6.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0A526" w14:textId="7777777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Праздники в культуре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C52FB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85F86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5574B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2BA40" w14:textId="6360207E" w:rsidR="00B30DB6" w:rsidRPr="00725A78" w:rsidRDefault="00B30DB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01992" w14:textId="77777777" w:rsidR="00B30DB6" w:rsidRPr="00725A78" w:rsidRDefault="006D1ED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уметь рассказывать о праздничных традициях разных народов и своей семьи;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1B43B" w14:textId="32C3DEA7" w:rsidR="00B30DB6" w:rsidRPr="00725A78" w:rsidRDefault="006D1ED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0121" w14:textId="77777777" w:rsidR="00B30DB6" w:rsidRDefault="006D1ED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  <w:p w14:paraId="4BAA2705" w14:textId="77777777" w:rsidR="00A1567D" w:rsidRDefault="00A1567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</w:p>
          <w:p w14:paraId="592C0C21" w14:textId="4125368A" w:rsidR="00A1567D" w:rsidRPr="00725A78" w:rsidRDefault="00A1567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D04934" w:rsidRPr="00226D60" w14:paraId="542E77C3" w14:textId="77777777" w:rsidTr="00F3227F">
        <w:trPr>
          <w:trHeight w:hRule="exact" w:val="1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1782D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C1D3B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Памятники в культуре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A33D4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32C3A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4693C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61D87" w14:textId="79CB69C5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7B21C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характеризовать памятники истории и культуры;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D5DB" w14:textId="6CD7ED9F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10BCC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gumer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info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bogoslov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– электронная библиотека</w:t>
            </w:r>
          </w:p>
        </w:tc>
      </w:tr>
      <w:tr w:rsidR="00D04934" w:rsidRPr="00226D60" w14:paraId="6892CB71" w14:textId="77777777" w:rsidTr="00F3227F">
        <w:trPr>
          <w:trHeight w:hRule="exact" w:val="19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547D6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1A7F8" w14:textId="53E5EAE4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Музыкальная культура наро</w:t>
            </w:r>
            <w:r w:rsidR="005827D8"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дов Р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5BD04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14030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81D1F" w14:textId="77777777" w:rsidR="00B30DB6" w:rsidRPr="00725A78" w:rsidRDefault="006D1ED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20422" w14:textId="0EB1F3A9" w:rsidR="00B30DB6" w:rsidRPr="00725A78" w:rsidRDefault="00B30DB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545F8" w14:textId="77777777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знать и называть основные темы музыкального творчества народов России, понимать, как история народа отражается в его музыке;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A2F14" w14:textId="62A847D0" w:rsidR="00B30DB6" w:rsidRPr="00725A78" w:rsidRDefault="006D1E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D195D" w14:textId="77777777" w:rsidR="00B30DB6" w:rsidRPr="00725A78" w:rsidRDefault="006D1ED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</w:tbl>
    <w:tbl>
      <w:tblPr>
        <w:tblpPr w:leftFromText="180" w:rightFromText="180" w:vertAnchor="text" w:horzAnchor="margin" w:tblpX="-1266" w:tblpY="212"/>
        <w:tblW w:w="11204" w:type="dxa"/>
        <w:tblLayout w:type="fixed"/>
        <w:tblLook w:val="04A0" w:firstRow="1" w:lastRow="0" w:firstColumn="1" w:lastColumn="0" w:noHBand="0" w:noVBand="1"/>
      </w:tblPr>
      <w:tblGrid>
        <w:gridCol w:w="714"/>
        <w:gridCol w:w="1985"/>
        <w:gridCol w:w="850"/>
        <w:gridCol w:w="992"/>
        <w:gridCol w:w="1134"/>
        <w:gridCol w:w="851"/>
        <w:gridCol w:w="1843"/>
        <w:gridCol w:w="1134"/>
        <w:gridCol w:w="1701"/>
      </w:tblGrid>
      <w:tr w:rsidR="00EF37FF" w:rsidRPr="00226D60" w14:paraId="38648F7D" w14:textId="77777777" w:rsidTr="00F3227F">
        <w:trPr>
          <w:trHeight w:hRule="exact" w:val="199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B7976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147144213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4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.9.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F838D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Изобразительное искусство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69056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C2476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F87F4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F6141" w14:textId="5B485F1E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2A446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 особенности изобразительного искусства как вида художественного творчества;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4EAF8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70842" w14:textId="77777777" w:rsidR="005827D8" w:rsidRPr="00725A78" w:rsidRDefault="005827D8" w:rsidP="00EF37F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EF37FF" w:rsidRPr="00226D60" w14:paraId="43EF64EF" w14:textId="77777777" w:rsidTr="00F3227F">
        <w:trPr>
          <w:trHeight w:hRule="exact" w:val="226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17B24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DC78D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Фольклор и литература народов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D6442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C115E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3115F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E5BA0" w14:textId="0275E781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DFB8B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7C4FB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CC7F2" w14:textId="77777777" w:rsidR="005827D8" w:rsidRPr="00725A78" w:rsidRDefault="005827D8" w:rsidP="00EF37F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EF37FF" w:rsidRPr="00226D60" w14:paraId="247C1E82" w14:textId="77777777" w:rsidTr="00F3227F">
        <w:trPr>
          <w:trHeight w:hRule="exact" w:val="110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FEC61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C30FC" w14:textId="77777777" w:rsidR="005827D8" w:rsidRPr="00725A78" w:rsidRDefault="005827D8" w:rsidP="00EF37FF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Бытовые традиции народов России: пища, одежда, дом (</w:t>
            </w:r>
            <w:r w:rsidRPr="00725A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практическое занятие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01507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9372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C5773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5B61E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856AB" w14:textId="77777777" w:rsidR="005827D8" w:rsidRPr="00725A78" w:rsidRDefault="005827D8" w:rsidP="00EF37F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1B9AF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D4710" w14:textId="77777777" w:rsidR="005827D8" w:rsidRPr="00725A78" w:rsidRDefault="005827D8" w:rsidP="00EF37F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EF37FF" w:rsidRPr="00226D60" w14:paraId="5B8C6F8C" w14:textId="77777777" w:rsidTr="00F3227F">
        <w:trPr>
          <w:trHeight w:hRule="exact" w:val="270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B3811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lastRenderedPageBreak/>
              <w:t>4.12.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2D205" w14:textId="77777777" w:rsidR="005827D8" w:rsidRPr="00725A78" w:rsidRDefault="005827D8" w:rsidP="00EF37FF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Культурная карта России (</w:t>
            </w:r>
            <w:r w:rsidRPr="00725A7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практическое занятие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FEE97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122E5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497C3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630B1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6D157" w14:textId="77777777" w:rsidR="005827D8" w:rsidRPr="00725A78" w:rsidRDefault="005827D8" w:rsidP="00EF37F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9C4AE" w14:textId="77777777" w:rsidR="005827D8" w:rsidRPr="00725A78" w:rsidRDefault="005827D8" w:rsidP="00EF37F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B2B64" w14:textId="77777777" w:rsidR="005827D8" w:rsidRPr="00725A78" w:rsidRDefault="005827D8" w:rsidP="00EF37F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EF37FF" w:rsidRPr="00226D60" w14:paraId="4523B0C5" w14:textId="77777777" w:rsidTr="00F3227F">
        <w:trPr>
          <w:trHeight w:hRule="exact" w:val="268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02DFE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144D6" w14:textId="77777777" w:rsidR="005827D8" w:rsidRPr="00725A78" w:rsidRDefault="005827D8" w:rsidP="00EF37F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Единство </w:t>
            </w:r>
            <w:proofErr w:type="gramStart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страны  —</w:t>
            </w:r>
            <w:proofErr w:type="gramEnd"/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залог будущего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A9E3B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52B21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467D5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665B4" w14:textId="77777777" w:rsidR="005827D8" w:rsidRPr="00725A78" w:rsidRDefault="005827D8" w:rsidP="00EF37F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869A1" w14:textId="77777777" w:rsidR="005827D8" w:rsidRPr="00725A78" w:rsidRDefault="005827D8" w:rsidP="00EF37FF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2B04" w14:textId="77777777" w:rsidR="005827D8" w:rsidRPr="00725A78" w:rsidRDefault="005827D8" w:rsidP="00EF37F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725A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41704" w14:textId="77777777" w:rsidR="005827D8" w:rsidRPr="00725A78" w:rsidRDefault="005827D8" w:rsidP="00EF37F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artclassic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edu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-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Коллекция: мировая </w:t>
            </w:r>
            <w:r w:rsidRPr="00725A7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художественная культура</w:t>
            </w:r>
          </w:p>
        </w:tc>
      </w:tr>
      <w:tr w:rsidR="007023FA" w:rsidRPr="00725A78" w14:paraId="06F660B8" w14:textId="77777777" w:rsidTr="00F3227F">
        <w:trPr>
          <w:trHeight w:hRule="exact" w:val="896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157E0" w14:textId="77777777" w:rsidR="005827D8" w:rsidRPr="00725A78" w:rsidRDefault="005827D8" w:rsidP="00EF37F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4EBD7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86B2D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46F8B" w14:textId="77777777" w:rsidR="005827D8" w:rsidRPr="00725A78" w:rsidRDefault="005827D8" w:rsidP="00EF37F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725A7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80B4C" w14:textId="77777777" w:rsidR="005827D8" w:rsidRPr="00725A78" w:rsidRDefault="005827D8" w:rsidP="00EF37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1"/>
    </w:tbl>
    <w:p w14:paraId="5277947D" w14:textId="77777777" w:rsidR="00B30DB6" w:rsidRPr="00725A78" w:rsidRDefault="00B30DB6">
      <w:pPr>
        <w:rPr>
          <w:rFonts w:ascii="Times New Roman" w:hAnsi="Times New Roman" w:cs="Times New Roman"/>
          <w:sz w:val="16"/>
          <w:szCs w:val="16"/>
          <w:lang w:val="ru-RU"/>
        </w:rPr>
        <w:sectPr w:rsidR="00B30DB6" w:rsidRPr="00725A78" w:rsidSect="006862D2">
          <w:pgSz w:w="16840" w:h="11900"/>
          <w:pgMar w:top="567" w:right="255" w:bottom="472" w:left="1701" w:header="720" w:footer="720" w:gutter="0"/>
          <w:cols w:space="720" w:equalWidth="0">
            <w:col w:w="14499" w:space="0"/>
          </w:cols>
          <w:docGrid w:linePitch="360"/>
        </w:sectPr>
      </w:pPr>
    </w:p>
    <w:p w14:paraId="6D160B8F" w14:textId="77777777" w:rsidR="00EE23B6" w:rsidRPr="00C87D6F" w:rsidRDefault="00EE23B6">
      <w:pPr>
        <w:rPr>
          <w:rFonts w:ascii="Times New Roman" w:hAnsi="Times New Roman" w:cs="Times New Roman"/>
        </w:rPr>
      </w:pPr>
    </w:p>
    <w:p w14:paraId="3F5BDD65" w14:textId="77777777" w:rsidR="008B365C" w:rsidRPr="00C87D6F" w:rsidRDefault="008B365C">
      <w:pPr>
        <w:rPr>
          <w:rFonts w:ascii="Times New Roman" w:hAnsi="Times New Roman" w:cs="Times New Roman"/>
        </w:rPr>
      </w:pPr>
    </w:p>
    <w:p w14:paraId="36D05DFB" w14:textId="39863339" w:rsidR="00EE23B6" w:rsidRPr="00A1567D" w:rsidRDefault="00EE23B6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7D6F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Тематическое планирование 6 класс</w:t>
      </w:r>
    </w:p>
    <w:p w14:paraId="380D5D5B" w14:textId="77777777" w:rsidR="00EE23B6" w:rsidRPr="00C87D6F" w:rsidRDefault="00EE23B6">
      <w:pPr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374"/>
        <w:gridCol w:w="851"/>
        <w:gridCol w:w="992"/>
        <w:gridCol w:w="992"/>
        <w:gridCol w:w="709"/>
        <w:gridCol w:w="2126"/>
        <w:gridCol w:w="992"/>
        <w:gridCol w:w="1985"/>
      </w:tblGrid>
      <w:tr w:rsidR="00EE23B6" w:rsidRPr="00C87D6F" w14:paraId="1445281F" w14:textId="77777777" w:rsidTr="00FB219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23B84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216A2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B4354" w14:textId="77777777" w:rsidR="00EE23B6" w:rsidRPr="00C87D6F" w:rsidRDefault="00EE23B6" w:rsidP="005001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2DEBB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79762" w14:textId="77777777" w:rsidR="00EE23B6" w:rsidRPr="00C87D6F" w:rsidRDefault="00EE23B6" w:rsidP="005001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75037" w14:textId="77777777" w:rsidR="00EE23B6" w:rsidRPr="00C87D6F" w:rsidRDefault="00EE23B6" w:rsidP="005001D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CF7A4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917FB7" w:rsidRPr="00C87D6F" w14:paraId="57EBFD22" w14:textId="77777777" w:rsidTr="00FB2194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EE90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DC78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2DB23" w14:textId="77777777" w:rsidR="00EE23B6" w:rsidRPr="00C87D6F" w:rsidRDefault="00EE23B6" w:rsidP="005001D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D84A3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64087" w14:textId="77777777" w:rsidR="00EE23B6" w:rsidRPr="00C87D6F" w:rsidRDefault="00EE23B6" w:rsidP="005001D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3051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72E2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31AE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9110" w14:textId="77777777" w:rsidR="00EE23B6" w:rsidRPr="00C87D6F" w:rsidRDefault="00EE23B6" w:rsidP="005001DE">
            <w:pPr>
              <w:rPr>
                <w:rFonts w:ascii="Times New Roman" w:hAnsi="Times New Roman" w:cs="Times New Roman"/>
              </w:rPr>
            </w:pPr>
          </w:p>
        </w:tc>
      </w:tr>
      <w:tr w:rsidR="00EE23B6" w:rsidRPr="00226D60" w14:paraId="23E4A6F1" w14:textId="77777777" w:rsidTr="00FB2194">
        <w:trPr>
          <w:trHeight w:hRule="exact" w:val="348"/>
        </w:trPr>
        <w:tc>
          <w:tcPr>
            <w:tcW w:w="104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AF7E4" w14:textId="52892586" w:rsidR="00EE23B6" w:rsidRPr="00C87D6F" w:rsidRDefault="00EE23B6" w:rsidP="005001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Тематический блок 1.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« Культура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как социальность»</w:t>
            </w:r>
          </w:p>
        </w:tc>
      </w:tr>
      <w:tr w:rsidR="00917FB7" w:rsidRPr="00226D60" w14:paraId="0222BFEF" w14:textId="77777777" w:rsidTr="00FB2194">
        <w:trPr>
          <w:trHeight w:hRule="exact" w:val="45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53F79" w14:textId="77777777" w:rsidR="00EE23B6" w:rsidRPr="00C87D6F" w:rsidRDefault="00EE23B6" w:rsidP="005001D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16CBE" w14:textId="77777777" w:rsidR="00EE23B6" w:rsidRPr="00C87D6F" w:rsidRDefault="009A23CD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Мир культуры:</w:t>
            </w:r>
          </w:p>
          <w:p w14:paraId="4905F9AF" w14:textId="77777777" w:rsidR="009A23CD" w:rsidRDefault="009A23CD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его структура.</w:t>
            </w:r>
          </w:p>
          <w:p w14:paraId="4AD6F9FB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3A9A091E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7686888B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56068FF1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57BB484C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6A3C1DCD" w14:textId="77777777" w:rsid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16C0C938" w14:textId="46D165D3" w:rsidR="00C87D6F" w:rsidRPr="00C87D6F" w:rsidRDefault="00C87D6F" w:rsidP="005001D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42F06" w14:textId="77777777" w:rsidR="00EE23B6" w:rsidRPr="00C87D6F" w:rsidRDefault="00EE23B6" w:rsidP="005001D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CF689" w14:textId="77777777" w:rsidR="00EE23B6" w:rsidRPr="00C87D6F" w:rsidRDefault="00EE23B6" w:rsidP="005001D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ABB43" w14:textId="77777777" w:rsidR="00EE23B6" w:rsidRPr="00C87D6F" w:rsidRDefault="00EE23B6" w:rsidP="005001DE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EDCD8" w14:textId="2F8169F7" w:rsidR="00EE23B6" w:rsidRPr="008B365C" w:rsidRDefault="00EE23B6" w:rsidP="005001DE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AE18C" w14:textId="77777777" w:rsidR="009A23CD" w:rsidRPr="00C87D6F" w:rsidRDefault="009A23CD" w:rsidP="009A23CD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специфику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социальных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явлений, их отличия от мира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природы</w:t>
            </w:r>
            <w:r w:rsidRPr="00C87D6F">
              <w:rPr>
                <w:rFonts w:ascii="Times New Roman" w:hAnsi="Times New Roman" w:cs="Times New Roman"/>
                <w:spacing w:val="-1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  <w:p w14:paraId="685B93F2" w14:textId="77777777" w:rsidR="009A23CD" w:rsidRPr="00C87D6F" w:rsidRDefault="009A23CD" w:rsidP="009A23CD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Уметь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взаимосвязь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материальной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культуры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духовно-нравственным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состоянием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общества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476B2CB3" w14:textId="1C478DD2" w:rsidR="009A23CD" w:rsidRPr="00C87D6F" w:rsidRDefault="009A23CD" w:rsidP="009A23CD">
            <w:pPr>
              <w:autoSpaceDE w:val="0"/>
              <w:autoSpaceDN w:val="0"/>
              <w:spacing w:before="80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учебником,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проблемные</w:t>
            </w:r>
            <w:r w:rsidRPr="00C87D6F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EADE2" w14:textId="2F20CB8C" w:rsidR="00EE23B6" w:rsidRPr="00C87D6F" w:rsidRDefault="00EE23B6" w:rsidP="005001DE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1B5A7" w14:textId="77777777" w:rsidR="00EE23B6" w:rsidRPr="00C87D6F" w:rsidRDefault="00EE23B6" w:rsidP="005001DE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1. 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77F5D70" w14:textId="77777777" w:rsidTr="00FB2194">
        <w:trPr>
          <w:trHeight w:hRule="exact" w:val="17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9D565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C458F" w14:textId="65F28469" w:rsidR="00EE23B6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Культура России: многообразие регионов.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53C74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D23F5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95495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EA53B" w14:textId="12CAE50D" w:rsidR="00EE23B6" w:rsidRPr="008B365C" w:rsidRDefault="00EE23B6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037D9" w14:textId="77777777" w:rsidR="009A23CD" w:rsidRPr="00C87D6F" w:rsidRDefault="009A23CD" w:rsidP="009A23CD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со-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хранения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исторической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памяти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народов,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культурных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разных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регионов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России</w:t>
            </w:r>
            <w:r w:rsidRPr="00C87D6F">
              <w:rPr>
                <w:rFonts w:ascii="Times New Roman" w:hAnsi="Times New Roman"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08279986" w14:textId="77777777" w:rsidR="005964E7" w:rsidRDefault="009A23CD" w:rsidP="009A23CD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Характеризовать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духовную</w:t>
            </w:r>
            <w:r w:rsidRPr="00C87D6F">
              <w:rPr>
                <w:rFonts w:ascii="Times New Roman" w:hAnsi="Times New Roman" w:cs="Times New Roman"/>
                <w:spacing w:val="4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культуру </w:t>
            </w:r>
          </w:p>
          <w:p w14:paraId="648B8055" w14:textId="7EAB2E99" w:rsidR="009A23CD" w:rsidRPr="00C87D6F" w:rsidRDefault="009A23CD" w:rsidP="009A23CD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народов России как общее достоя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ние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нашей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Родины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32C59EC1" w14:textId="56C72A7F" w:rsidR="00EE23B6" w:rsidRPr="00C87D6F" w:rsidRDefault="009A23CD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-9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картой</w:t>
            </w:r>
            <w:r w:rsidRPr="00C87D6F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регионов,</w:t>
            </w:r>
            <w:r w:rsidRPr="00C87D6F">
              <w:rPr>
                <w:rFonts w:ascii="Times New Roman" w:hAnsi="Times New Roman" w:cs="Times New Roman"/>
                <w:spacing w:val="-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 xml:space="preserve">разграничивать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 xml:space="preserve">понятия по теме,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учителя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0F2E" w14:textId="77777777" w:rsidR="00EE23B6" w:rsidRPr="00C87D6F" w:rsidRDefault="00EE23B6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D9F6A" w14:textId="77777777" w:rsidR="00EE23B6" w:rsidRDefault="00EE23B6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  <w:p w14:paraId="6BC20363" w14:textId="77777777" w:rsidR="005964E7" w:rsidRDefault="005964E7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  <w:p w14:paraId="298267C0" w14:textId="77777777" w:rsidR="005964E7" w:rsidRDefault="005964E7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  <w:p w14:paraId="5B1F4D7C" w14:textId="77777777" w:rsidR="005964E7" w:rsidRDefault="005964E7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  <w:p w14:paraId="4D1B32F9" w14:textId="0AD2FC22" w:rsidR="005964E7" w:rsidRPr="00C87D6F" w:rsidRDefault="005964E7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917FB7" w:rsidRPr="00226D60" w14:paraId="59092069" w14:textId="77777777" w:rsidTr="00FB2194">
        <w:trPr>
          <w:trHeight w:hRule="exact" w:val="3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06981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lastRenderedPageBreak/>
              <w:t>1.3.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C4F35" w14:textId="2441AB94" w:rsidR="00EE23B6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История быта как история культуры.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779D3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957C4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8B1F4" w14:textId="77777777" w:rsidR="00EE23B6" w:rsidRPr="00C87D6F" w:rsidRDefault="00EE23B6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F9682" w14:textId="0CC1DFAB" w:rsidR="00EE23B6" w:rsidRPr="008B365C" w:rsidRDefault="00EE23B6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DF441" w14:textId="21ACAB07" w:rsidR="00EE23B6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39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взаимосвязь</w:t>
            </w:r>
            <w:r w:rsidRPr="00C87D6F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хозяйственной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деятельности,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быта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лю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дей</w:t>
            </w:r>
            <w:r w:rsidRPr="00C87D6F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историей</w:t>
            </w:r>
            <w:r w:rsidRPr="00C87D6F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народа,</w:t>
            </w:r>
            <w:r w:rsidRPr="00C87D6F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климатом,</w:t>
            </w:r>
            <w:r w:rsidRPr="00C87D6F">
              <w:rPr>
                <w:rFonts w:ascii="Times New Roman" w:hAnsi="Times New Roman" w:cs="Times New Roman"/>
                <w:spacing w:val="-4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гео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графическими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условиями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его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  <w:lang w:val="ru-RU"/>
              </w:rPr>
              <w:t>жизни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учебником,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а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также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литературой;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просматривать</w:t>
            </w:r>
            <w:r w:rsidRPr="00C87D6F">
              <w:rPr>
                <w:rFonts w:ascii="Times New Roman" w:hAnsi="Times New Roman" w:cs="Times New Roman"/>
                <w:i/>
                <w:spacing w:val="9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2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учебные</w:t>
            </w:r>
            <w:r w:rsidRPr="00C87D6F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фильмы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06BB5" w14:textId="77777777" w:rsidR="00EE23B6" w:rsidRPr="00C87D6F" w:rsidRDefault="00EE23B6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0CF99" w14:textId="77777777" w:rsidR="00EE23B6" w:rsidRPr="00C87D6F" w:rsidRDefault="00EE23B6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44569174" w14:textId="77777777" w:rsidTr="00FB2194">
        <w:trPr>
          <w:trHeight w:hRule="exact" w:val="38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2F4C6" w14:textId="3250C6BE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1.4.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52FC3" w14:textId="48CA1966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Прогресс: технический и социальный.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631E4" w14:textId="0C3D4C34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4E0F4" w14:textId="4880D63E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6C469" w14:textId="11A7E1EB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9CCD5" w14:textId="57058F35" w:rsidR="009A23CD" w:rsidRPr="008B365C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7F777" w14:textId="77777777" w:rsidR="009A23CD" w:rsidRPr="00C87D6F" w:rsidRDefault="009A23CD" w:rsidP="009A23CD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,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что  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такое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разделение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труда,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какова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труда в истории и современном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076F8BBE" w14:textId="77777777" w:rsidR="009A23CD" w:rsidRDefault="009A23CD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 учебником, научно-попу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лярной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литературой;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решать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проблемные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задачи,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разграничивать</w:t>
            </w:r>
            <w:r w:rsidRPr="00C87D6F">
              <w:rPr>
                <w:rFonts w:ascii="Times New Roman" w:hAnsi="Times New Roman" w:cs="Times New Roman"/>
                <w:i/>
                <w:spacing w:val="13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понятий</w:t>
            </w:r>
          </w:p>
          <w:p w14:paraId="09E3D54F" w14:textId="025163D5" w:rsidR="00FB2194" w:rsidRPr="00C87D6F" w:rsidRDefault="00FB2194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AE795" w14:textId="4A88D59B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2F539" w14:textId="0A3FC65D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4B491AAC" w14:textId="77777777" w:rsidTr="00FB2194">
        <w:trPr>
          <w:trHeight w:hRule="exact" w:val="4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7FEAA" w14:textId="690EBBA1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1.5.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191CE" w14:textId="00EF472A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Образование в культуре народов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361B4" w14:textId="2D88EA54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81660" w14:textId="7092B33C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F2E80" w14:textId="46F2EDD9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7C53C" w14:textId="0B53B5B4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BB0A5" w14:textId="77777777" w:rsidR="009A23CD" w:rsidRPr="00C87D6F" w:rsidRDefault="009A23CD" w:rsidP="009A23CD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образования в современном мире и ценность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знаний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4B48428" w14:textId="77777777" w:rsidR="009A23CD" w:rsidRPr="00C87D6F" w:rsidRDefault="009A23CD" w:rsidP="009A23CD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Понимать,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что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образование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—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важная часть процесса формирования духовно-нравственных ориентиров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46865561" w14:textId="1661C64D" w:rsidR="009A23CD" w:rsidRPr="00C87D6F" w:rsidRDefault="009A23CD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 xml:space="preserve">рефлексиовать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собственный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опыт,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разграничивать</w:t>
            </w:r>
            <w:r w:rsidRPr="00C87D6F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64820" w14:textId="045C62AD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9BDF3" w14:textId="62BA3027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17CAB94A" w14:textId="77777777" w:rsidTr="00FB2194">
        <w:trPr>
          <w:trHeight w:hRule="exact" w:val="41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3FB10" w14:textId="7973CFAD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1.6.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7327" w14:textId="535598C0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Права и обязанности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4694" w14:textId="78926E28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18A6F" w14:textId="709B6AC8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8A906" w14:textId="155C6967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9502D" w14:textId="256E7EE1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1FA6D" w14:textId="77777777" w:rsidR="009A23CD" w:rsidRPr="00C87D6F" w:rsidRDefault="009A23CD" w:rsidP="009A23CD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и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 в чём заключается смысл понятий «права человека»,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правовая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культура»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</w:t>
            </w:r>
            <w:r w:rsidRPr="00C87D6F">
              <w:rPr>
                <w:rFonts w:ascii="Times New Roman" w:hAnsi="Times New Roman" w:cs="Times New Roman"/>
                <w:spacing w:val="-1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  <w:p w14:paraId="3B90EDBB" w14:textId="77777777" w:rsidR="009A23CD" w:rsidRPr="00C87D6F" w:rsidRDefault="009A23CD" w:rsidP="009A23CD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необходимость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соблюдения</w:t>
            </w:r>
            <w:r w:rsidRPr="00C87D6F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</w:t>
            </w:r>
            <w:r w:rsidRPr="00C87D6F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обязанностей</w:t>
            </w:r>
            <w:r w:rsidRPr="00C87D6F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  <w:r w:rsidRPr="00C87D6F">
              <w:rPr>
                <w:rFonts w:ascii="Times New Roman" w:hAnsi="Times New Roman"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75D5B812" w14:textId="41FCF95F" w:rsidR="009A23CD" w:rsidRPr="00C87D6F" w:rsidRDefault="009A23CD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выступления одноклассников, работать с текстом</w:t>
            </w:r>
            <w:r w:rsidRPr="00C87D6F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учебника</w:t>
            </w:r>
            <w:r w:rsidRPr="00C87D6F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6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источниками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36FC5" w14:textId="67422C29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39B54" w14:textId="1BD638CA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3D96F95D" w14:textId="77777777" w:rsidTr="00FB2194">
        <w:trPr>
          <w:trHeight w:hRule="exact" w:val="32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7EA1D" w14:textId="61DDECF5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1.7.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D53B2" w14:textId="20968C52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Общество и религия: духовно-нравственное взаимодействие.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0A291" w14:textId="2498E5FA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526B" w14:textId="154459E1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BA01F" w14:textId="7A38CED2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AA984" w14:textId="1B0631F7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5785" w14:textId="77777777" w:rsidR="009A23CD" w:rsidRPr="00C87D6F" w:rsidRDefault="009A23CD" w:rsidP="009A23CD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понятий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«религия»,</w:t>
            </w:r>
            <w:r w:rsidRPr="00C87D6F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«атеизм»</w:t>
            </w:r>
            <w:r w:rsidRPr="00C87D6F">
              <w:rPr>
                <w:rFonts w:ascii="Times New Roman" w:hAnsi="Times New Roman" w:cs="Times New Roman"/>
                <w:spacing w:val="2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др</w:t>
            </w:r>
            <w:r w:rsidRPr="00C87D6F">
              <w:rPr>
                <w:rFonts w:ascii="Times New Roman" w:hAnsi="Times New Roman" w:cs="Times New Roman"/>
                <w:spacing w:val="-1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  <w:p w14:paraId="1B70BD47" w14:textId="77777777" w:rsidR="00C87D6F" w:rsidRDefault="009A23CD" w:rsidP="009A23CD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Знать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названия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традиционных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религий  России</w:t>
            </w:r>
            <w:proofErr w:type="gramEnd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, </w:t>
            </w:r>
          </w:p>
          <w:p w14:paraId="5C515538" w14:textId="37A81947" w:rsidR="009A23CD" w:rsidRPr="00C87D6F" w:rsidRDefault="009A23CD" w:rsidP="009A23CD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</w:t>
            </w:r>
            <w:proofErr w:type="gramStart"/>
            <w:r w:rsid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У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меть  объяснять</w:t>
            </w:r>
            <w:proofErr w:type="gramEnd"/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 xml:space="preserve"> 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  роль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 истории и на современном этапе раз-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вития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общества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</w:p>
          <w:p w14:paraId="76F6084A" w14:textId="0BDD9F0F" w:rsidR="009A23CD" w:rsidRPr="00C87D6F" w:rsidRDefault="009A23CD" w:rsidP="009A23C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решать</w:t>
            </w:r>
            <w:r w:rsidRPr="00C87D6F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текстовые</w:t>
            </w:r>
            <w:r w:rsidRPr="00C87D6F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8E8D5" w14:textId="5C6B8287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9073A" w14:textId="044D5116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4DA21C9D" w14:textId="77777777" w:rsidTr="00FB2194">
        <w:trPr>
          <w:trHeight w:hRule="exact" w:val="34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EEF70" w14:textId="79B95EA1" w:rsidR="009A23CD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1.8.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453A9" w14:textId="0EDAA8A7" w:rsidR="009A23CD" w:rsidRPr="00C87D6F" w:rsidRDefault="000C6B1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Современный мир: самое важное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A482B" w14:textId="18BB5B99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884B" w14:textId="7063566E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C63AA" w14:textId="2DF7BBD0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82FFF" w14:textId="39CFEEF7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0A05C" w14:textId="77777777" w:rsidR="000C6B18" w:rsidRPr="00C87D6F" w:rsidRDefault="000C6B18" w:rsidP="000C6B18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чём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заключаются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основ-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ные духовно-нравственные ориентиры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современного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общества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0A562F2B" w14:textId="52CB5B4D" w:rsidR="009A23CD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 xml:space="preserve">Подготовить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проект (или доклад, сообщение);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научно-популярной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 xml:space="preserve">литературой, 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разграничивать</w:t>
            </w:r>
            <w:proofErr w:type="gramEnd"/>
            <w:r w:rsidRPr="00C87D6F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</w:t>
            </w:r>
            <w:r w:rsidRPr="00C87D6F">
              <w:rPr>
                <w:rFonts w:ascii="Times New Roman" w:hAnsi="Times New Roman" w:cs="Times New Roman"/>
                <w:spacing w:val="35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систематизировать</w:t>
            </w:r>
            <w:r w:rsidRPr="00C87D6F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C3CD2" w14:textId="543DD6AE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6009C" w14:textId="5214A081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0C6B18" w:rsidRPr="00226D60" w14:paraId="7D463DBF" w14:textId="77777777" w:rsidTr="00FB2194">
        <w:trPr>
          <w:trHeight w:hRule="exact" w:val="573"/>
        </w:trPr>
        <w:tc>
          <w:tcPr>
            <w:tcW w:w="104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50F3B" w14:textId="19FC2B52" w:rsidR="000C6B18" w:rsidRPr="00C87D6F" w:rsidRDefault="000C6B18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Технический блок 2.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>« Человек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 и его отражение в культуре»</w:t>
            </w:r>
          </w:p>
        </w:tc>
      </w:tr>
      <w:tr w:rsidR="00917FB7" w:rsidRPr="00226D60" w14:paraId="5FAC32CE" w14:textId="77777777" w:rsidTr="00FB2194">
        <w:trPr>
          <w:trHeight w:hRule="exact" w:val="2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D36B4" w14:textId="0064A10D" w:rsidR="009A23CD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8646B" w14:textId="3070D94B" w:rsidR="009A23CD" w:rsidRPr="00C87D6F" w:rsidRDefault="000C6B1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12C38" w14:textId="66B5C3C3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A47E5" w14:textId="13ECEC2A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4F73B" w14:textId="032CB352" w:rsidR="009A23CD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D6081" w14:textId="139E35E0" w:rsidR="009A23CD" w:rsidRPr="00C87D6F" w:rsidRDefault="009A23CD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4BD7A" w14:textId="47AEAC1E" w:rsidR="000C6B18" w:rsidRPr="00C87D6F" w:rsidRDefault="000C6B18" w:rsidP="000C6B18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взаимосвязь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таких понятий, как «свобода», ответ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ственность,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право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долг</w:t>
            </w:r>
            <w:r w:rsidRPr="00C87D6F">
              <w:rPr>
                <w:rFonts w:ascii="Times New Roman" w:hAnsi="Times New Roman"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49D52975" w14:textId="77777777" w:rsidR="00FB2194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 xml:space="preserve">Слушать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 xml:space="preserve">объяснения учителя,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учебником,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</w:p>
          <w:p w14:paraId="59EC3F68" w14:textId="2B17C45F" w:rsidR="009A23CD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проблемные</w:t>
            </w:r>
            <w:r w:rsidRPr="00C87D6F">
              <w:rPr>
                <w:rFonts w:ascii="Times New Roman" w:hAnsi="Times New Roman" w:cs="Times New Roman"/>
                <w:spacing w:val="12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4D13" w14:textId="6361B0D2" w:rsidR="009A23CD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EB901" w14:textId="7C5E5C69" w:rsidR="009A23CD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75F7E900" w14:textId="77777777" w:rsidTr="00FB2194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CE4DE" w14:textId="55DC7279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2.2.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4E6F3" w14:textId="0E07D620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CCAFF" w14:textId="6623FF1B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486DA" w14:textId="64E7FCC5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60D0" w14:textId="32D90350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D0312" w14:textId="37859A32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E6784" w14:textId="633E40AB" w:rsidR="000C6B18" w:rsidRPr="00C87D6F" w:rsidRDefault="000C6B18" w:rsidP="000C6B18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взаимодействия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человека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общества,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негативные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эффекты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социальной</w:t>
            </w:r>
            <w:r w:rsidRPr="00C87D6F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изоляции</w:t>
            </w:r>
            <w:r w:rsidRPr="00C87D6F">
              <w:rPr>
                <w:rFonts w:ascii="Times New Roman" w:hAnsi="Times New Roman"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3B0BBEF4" w14:textId="7CB4BFDD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ре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 xml:space="preserve">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 xml:space="preserve">проблемные задачи,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 xml:space="preserve">анализировать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информацию из нескольких ис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точников,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  <w:lang w:val="ru-RU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собственный</w:t>
            </w:r>
            <w:r w:rsidRPr="00C87D6F">
              <w:rPr>
                <w:rFonts w:ascii="Times New Roman" w:hAnsi="Times New Roman" w:cs="Times New Roman"/>
                <w:spacing w:val="17"/>
                <w:w w:val="115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  <w:lang w:val="ru-RU"/>
              </w:rPr>
              <w:t>опыт.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96265" w14:textId="35C944E7" w:rsidR="000C6B18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088AC" w14:textId="1B6D9A18" w:rsidR="000C6B18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7852D67E" w14:textId="77777777" w:rsidTr="00FB2194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9092E" w14:textId="61340215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2239F" w14:textId="683749F3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Религия как источник нравственности.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D529F" w14:textId="0DFEA4E6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758A8" w14:textId="4A60D433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0F607" w14:textId="7FB994F2" w:rsidR="000C6B18" w:rsidRPr="00C87D6F" w:rsidRDefault="00F67458" w:rsidP="005001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51F2" w14:textId="1B793AC2" w:rsidR="000C6B18" w:rsidRPr="00C87D6F" w:rsidRDefault="000C6B18" w:rsidP="005001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BC473" w14:textId="77777777" w:rsidR="000C6B18" w:rsidRPr="00C87D6F" w:rsidRDefault="000C6B18" w:rsidP="000C6B1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нравственный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тенциал несут традиционные религии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</w:t>
            </w:r>
            <w:r w:rsidRPr="00C87D6F">
              <w:rPr>
                <w:rFonts w:ascii="Times New Roman" w:hAnsi="Times New Roman" w:cs="Times New Roman"/>
                <w:spacing w:val="-1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  <w:p w14:paraId="22637DDE" w14:textId="611C2F64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учебником,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  <w:lang w:val="ru-RU"/>
              </w:rPr>
              <w:t>просматривать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учебные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фильмы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по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  <w:lang w:val="ru-RU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  <w:lang w:val="ru-RU"/>
              </w:rPr>
              <w:t>теме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07607" w14:textId="3F741518" w:rsidR="000C6B18" w:rsidRPr="00C87D6F" w:rsidRDefault="00C87D6F" w:rsidP="005001D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CD638" w14:textId="56BD5A11" w:rsidR="000C6B18" w:rsidRPr="00C87D6F" w:rsidRDefault="00C87D6F" w:rsidP="005001D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1DCF96ED" w14:textId="77777777" w:rsidTr="00FB2194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AC67F" w14:textId="32DB043B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DA439" w14:textId="5B95D85E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Наука как источник знания о человеке и человеческом.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1C705" w14:textId="7D08C938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CDA04" w14:textId="0D9401C0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4A511" w14:textId="0213E3B8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D604F" w14:textId="14CFE452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1509B" w14:textId="373247C9" w:rsidR="000C6B18" w:rsidRPr="00C87D6F" w:rsidRDefault="000C6B18" w:rsidP="000C6B18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смысл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«гуманитарное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знание»;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осознавать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 что культура помогает человеку</w:t>
            </w:r>
            <w:r w:rsidRPr="00C87D6F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самого</w:t>
            </w:r>
            <w:r w:rsidRPr="00C87D6F">
              <w:rPr>
                <w:rFonts w:ascii="Times New Roman" w:hAnsi="Times New Roman" w:cs="Times New Roman"/>
                <w:spacing w:val="24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себя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0794762B" w14:textId="3CA92343" w:rsidR="000C6B18" w:rsidRPr="00C87D6F" w:rsidRDefault="000C6B18" w:rsidP="000C6B1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учебником, с дополнительной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научно-популярной</w:t>
            </w:r>
            <w:r w:rsidRPr="00C87D6F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литературой.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5FD53" w14:textId="635A132E" w:rsidR="000C6B18" w:rsidRPr="00C87D6F" w:rsidRDefault="00C87D6F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451B6" w14:textId="46910E01" w:rsidR="000C6B1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67ACE6ED" w14:textId="77777777" w:rsidTr="00FB2194">
        <w:trPr>
          <w:trHeight w:hRule="exact" w:val="29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7945C" w14:textId="036E2D17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2.5.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34C49" w14:textId="49A3675F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27593" w14:textId="551C55FD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52EFE" w14:textId="5013A976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88EA7" w14:textId="1D5906BD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58857" w14:textId="21BBA4BC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C4C32" w14:textId="5C630B00" w:rsidR="000C6B18" w:rsidRPr="00C87D6F" w:rsidRDefault="000C6B18" w:rsidP="000C6B1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5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</w:t>
            </w:r>
            <w:r w:rsidRPr="00C87D6F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«добро»</w:t>
            </w:r>
            <w:r w:rsidRPr="00C87D6F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«зло»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помощью</w:t>
            </w:r>
            <w:r w:rsidRPr="00C87D6F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примеров</w:t>
            </w:r>
            <w:r w:rsidRPr="00C87D6F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из</w:t>
            </w:r>
            <w:r w:rsidRPr="00C87D6F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истории</w:t>
            </w:r>
            <w:r w:rsidRPr="00C87D6F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культуры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народов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России,</w:t>
            </w:r>
            <w:r w:rsidRPr="00C87D6F">
              <w:rPr>
                <w:rFonts w:ascii="Times New Roman" w:hAnsi="Times New Roman" w:cs="Times New Roman"/>
                <w:spacing w:val="1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соотн</w:t>
            </w:r>
            <w:r w:rsidRPr="00C87D6F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szCs w:val="18"/>
              </w:rPr>
              <w:t>о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сить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эти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личным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опытом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Решать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раб</w:t>
            </w:r>
            <w:r w:rsidRPr="00C87D6F">
              <w:rPr>
                <w:rFonts w:ascii="Times New Roman" w:hAnsi="Times New Roman" w:cs="Times New Roman"/>
                <w:i/>
                <w:spacing w:val="-4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тать</w:t>
            </w:r>
            <w:r w:rsidRPr="00C87D6F">
              <w:rPr>
                <w:rFonts w:ascii="Times New Roman" w:hAnsi="Times New Roman" w:cs="Times New Roman"/>
                <w:i/>
                <w:spacing w:val="45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учебником,</w:t>
            </w:r>
            <w:r w:rsidRPr="00C87D6F">
              <w:rPr>
                <w:rFonts w:ascii="Times New Roman" w:hAnsi="Times New Roman" w:cs="Times New Roman"/>
                <w:spacing w:val="13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рефлексировать</w:t>
            </w:r>
            <w:r w:rsidRPr="00C87D6F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собственный</w:t>
            </w:r>
            <w:r w:rsidRPr="00C87D6F">
              <w:rPr>
                <w:rFonts w:ascii="Times New Roman" w:hAnsi="Times New Roman" w:cs="Times New Roman"/>
                <w:spacing w:val="1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опыт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3E4CA" w14:textId="6896C461" w:rsidR="000C6B18" w:rsidRPr="00C87D6F" w:rsidRDefault="00C87D6F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D164A" w14:textId="45D328C9" w:rsidR="000C6B1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A850559" w14:textId="77777777" w:rsidTr="00FB2194">
        <w:trPr>
          <w:trHeight w:hRule="exact" w:val="41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A513F" w14:textId="0D44203F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2.6.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E4D41" w14:textId="77777777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Самопознание.</w:t>
            </w:r>
          </w:p>
          <w:p w14:paraId="602BCE21" w14:textId="5F31D912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FBC95" w14:textId="3B1BB370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24585" w14:textId="7B64363B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1CB4C" w14:textId="4E8170C4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0DD21" w14:textId="36AB9185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7E8C7" w14:textId="77777777" w:rsidR="000C6B18" w:rsidRPr="00C87D6F" w:rsidRDefault="000C6B18" w:rsidP="000C6B18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Уметь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соотносить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понятия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«мораль»,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«нравственность»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самопознанием на доступном для возраста детей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уровне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D800F83" w14:textId="5556D594" w:rsidR="000C6B18" w:rsidRPr="00C87D6F" w:rsidRDefault="000C6B18" w:rsidP="000C6B1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Формировать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представления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о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са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мом себе;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воспитывать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навыки само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презентации, рефлексии;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слушать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доклады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одноклассников.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FC3DE" w14:textId="601CDFBC" w:rsidR="000C6B18" w:rsidRPr="00C87D6F" w:rsidRDefault="00C87D6F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</w:t>
            </w:r>
            <w:r w:rsidR="0030650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A0D17" w14:textId="0B6EFCE8" w:rsidR="000C6B1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0C6B18" w:rsidRPr="00226D60" w14:paraId="0F9F5EA6" w14:textId="77777777" w:rsidTr="00FB2194">
        <w:trPr>
          <w:trHeight w:hRule="exact" w:val="431"/>
        </w:trPr>
        <w:tc>
          <w:tcPr>
            <w:tcW w:w="104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DD05E" w14:textId="5B6BA989" w:rsidR="000C6B18" w:rsidRPr="00C87D6F" w:rsidRDefault="000C6B18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Тематический блок 3.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>« Человек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 как член общества»</w:t>
            </w:r>
          </w:p>
        </w:tc>
      </w:tr>
      <w:tr w:rsidR="00917FB7" w:rsidRPr="00226D60" w14:paraId="78A7D100" w14:textId="77777777" w:rsidTr="00FB2194">
        <w:trPr>
          <w:trHeight w:hRule="exact" w:val="22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F04FE" w14:textId="375FEAE3" w:rsidR="000C6B1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F49E1" w14:textId="2C10CFB5" w:rsidR="000C6B1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Труд делает человека человеком.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23321" w14:textId="30BF9213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02C2A" w14:textId="56CFE871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B236B" w14:textId="01151DB5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AB535" w14:textId="7CAB5C5E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FFFB8" w14:textId="415FEAB4" w:rsidR="00174308" w:rsidRPr="00C87D6F" w:rsidRDefault="00174308" w:rsidP="00174308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Осознавать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труда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его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роль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современном  обществе</w:t>
            </w:r>
            <w:proofErr w:type="gramEnd"/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</w:p>
          <w:p w14:paraId="45720E7C" w14:textId="77777777" w:rsidR="00174308" w:rsidRPr="00C87D6F" w:rsidRDefault="00174308" w:rsidP="00174308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4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осознавать</w:t>
            </w:r>
            <w:r w:rsidRPr="00C87D6F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трудолюбие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как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ответственность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перед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людьми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самим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собой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9F69D7B" w14:textId="76B3D06B" w:rsidR="000C6B18" w:rsidRPr="00C87D6F" w:rsidRDefault="00174308" w:rsidP="0017430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</w:t>
            </w:r>
            <w:r w:rsidR="00306507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>е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проблемные задачи,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42877" w14:textId="6B4F96E6" w:rsidR="000C6B1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11A39" w14:textId="3BE8FEAA" w:rsidR="000C6B1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3E27D88E" w14:textId="77777777" w:rsidTr="00FB2194">
        <w:trPr>
          <w:trHeight w:hRule="exact" w:val="28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95AD8" w14:textId="0953BDDF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3.2.</w:t>
            </w:r>
          </w:p>
          <w:p w14:paraId="262FE7B8" w14:textId="19AB9A40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93E5C" w14:textId="3C6A1ECC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Подвиг: как узнать героя?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A11F6" w14:textId="4053BA32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FC93B" w14:textId="22215663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7C57C" w14:textId="73FBDF31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FF300" w14:textId="55038E0A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3D32E" w14:textId="77777777" w:rsidR="00174308" w:rsidRPr="00C87D6F" w:rsidRDefault="00174308" w:rsidP="00174308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2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2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отличие</w:t>
            </w:r>
            <w:r w:rsidRPr="00C87D6F">
              <w:rPr>
                <w:rFonts w:ascii="Times New Roman" w:hAnsi="Times New Roman" w:cs="Times New Roman"/>
                <w:spacing w:val="3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под-</w:t>
            </w:r>
            <w:r w:rsidRPr="00C87D6F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вига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войне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2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мирное</w:t>
            </w:r>
            <w:r w:rsidRPr="00C87D6F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время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1EA0F62" w14:textId="6B6D90F4" w:rsidR="00174308" w:rsidRPr="00C87D6F" w:rsidRDefault="00174308" w:rsidP="0017430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Знать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называть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имена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героев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решать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проблемные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задачи,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CE7E9" w14:textId="675CE379" w:rsidR="0017430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9B029" w14:textId="5D4A90AD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F09CD22" w14:textId="77777777" w:rsidTr="00FB2194">
        <w:trPr>
          <w:trHeight w:hRule="exact" w:val="3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DDC2C" w14:textId="571BC075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47774" w14:textId="03FF1F8D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Люди в обществе: духовно-нравственное взаимовлияние.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74D19" w14:textId="671ADB17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57527" w14:textId="20AE4E3B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C0E11" w14:textId="59FBED32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48529" w14:textId="046CF445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D4031" w14:textId="77777777" w:rsidR="00174308" w:rsidRPr="00C87D6F" w:rsidRDefault="00174308" w:rsidP="00174308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Понимать   </w:t>
            </w:r>
            <w:r w:rsidRPr="00C87D6F">
              <w:rPr>
                <w:rFonts w:ascii="Times New Roman" w:hAnsi="Times New Roman" w:cs="Times New Roman"/>
                <w:i/>
                <w:spacing w:val="5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и   </w:t>
            </w:r>
            <w:r w:rsidRPr="00C87D6F">
              <w:rPr>
                <w:rFonts w:ascii="Times New Roman" w:hAnsi="Times New Roman" w:cs="Times New Roman"/>
                <w:spacing w:val="3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объяснять   </w:t>
            </w:r>
            <w:r w:rsidRPr="00C87D6F">
              <w:rPr>
                <w:rFonts w:ascii="Times New Roman" w:hAnsi="Times New Roman" w:cs="Times New Roman"/>
                <w:i/>
                <w:spacing w:val="6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понятия</w:t>
            </w:r>
          </w:p>
          <w:p w14:paraId="4A844D86" w14:textId="77777777" w:rsidR="00174308" w:rsidRPr="00C87D6F" w:rsidRDefault="00174308" w:rsidP="00174308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«дружба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», </w:t>
            </w:r>
            <w:r w:rsidRPr="00C87D6F">
              <w:rPr>
                <w:rFonts w:ascii="Times New Roman" w:hAnsi="Times New Roman" w:cs="Times New Roman"/>
                <w:spacing w:val="3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</w:t>
            </w:r>
            <w:proofErr w:type="gramEnd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предательство», </w:t>
            </w:r>
            <w:r w:rsidRPr="00C87D6F">
              <w:rPr>
                <w:rFonts w:ascii="Times New Roman" w:hAnsi="Times New Roman" w:cs="Times New Roman"/>
                <w:spacing w:val="3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«честь»,</w:t>
            </w:r>
          </w:p>
          <w:p w14:paraId="509EF096" w14:textId="77777777" w:rsidR="00174308" w:rsidRPr="00C87D6F" w:rsidRDefault="00174308" w:rsidP="00174308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«коллективизм»,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«благотворительность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»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52752759" w14:textId="68089211" w:rsidR="00174308" w:rsidRPr="00C87D6F" w:rsidRDefault="00174308" w:rsidP="0017430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решать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проблемные задачи,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356AC" w14:textId="718F84C7" w:rsidR="0017430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1006B" w14:textId="52F2C9D4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53DBC2A6" w14:textId="77777777" w:rsidTr="00FB2194">
        <w:trPr>
          <w:trHeight w:hRule="exact" w:val="39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7D43A" w14:textId="1EF42755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58F10" w14:textId="45B01F15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E120F" w14:textId="0C53F3C6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79A98" w14:textId="30C7871C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2AE8E" w14:textId="7196FEE2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F68A8" w14:textId="62E3BE5A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EE49A" w14:textId="0D6D5E95" w:rsidR="00174308" w:rsidRPr="00C87D6F" w:rsidRDefault="00174308" w:rsidP="000C6B1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и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объяснять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 «бед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ность»,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«инвалидность»,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«сиротство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»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Предлагать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пути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преодоления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проблем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современного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общества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ступном для понимания детей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уровне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решать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проблемные задачи,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4AD40" w14:textId="109C258F" w:rsidR="0017430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77121" w14:textId="46DB9F5A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58FA2E8" w14:textId="77777777" w:rsidTr="00FB2194">
        <w:trPr>
          <w:trHeight w:hRule="exact" w:val="4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7BBF3" w14:textId="5A83DCEF" w:rsidR="000C6B1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3.5.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20243" w14:textId="1BD77450" w:rsidR="000C6B1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Духовно-нравственные ориентиры социальных отношений.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DABE3" w14:textId="0BBBB46C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824B8" w14:textId="48BD0968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5670E" w14:textId="171EA470" w:rsidR="000C6B1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7779" w14:textId="1A92BA4B" w:rsidR="000C6B18" w:rsidRPr="00C87D6F" w:rsidRDefault="000C6B1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5DEEC" w14:textId="01BC63D0" w:rsidR="00174308" w:rsidRPr="00C87D6F" w:rsidRDefault="00174308" w:rsidP="0017430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понятия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«милосердие»,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«взаимопомощь»,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«благотворительность», «волонтёрство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» .</w:t>
            </w:r>
            <w:proofErr w:type="gramEnd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Вы-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являть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общие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черты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традиций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милосердия,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взаимной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помощи,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благотворительности у представителей разных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народов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3EA752AB" w14:textId="464A17DA" w:rsidR="000C6B18" w:rsidRPr="00C87D6F" w:rsidRDefault="00174308" w:rsidP="00174308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решать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проблемные задачи,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тексты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учебника.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B51BF" w14:textId="5B45F15B" w:rsidR="000C6B1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BEE3F" w14:textId="43CE2E85" w:rsidR="000C6B1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50C1471C" w14:textId="77777777" w:rsidTr="00FB2194">
        <w:trPr>
          <w:trHeight w:hRule="exact" w:val="4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E18C7" w14:textId="6112EEBC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3.6.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9505A" w14:textId="028537F1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C602B" w14:textId="3B053D45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21270" w14:textId="0D97255F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A0ABC" w14:textId="7A816854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AA30A" w14:textId="0A019888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D6735" w14:textId="2EB37C97" w:rsidR="00174308" w:rsidRPr="00C87D6F" w:rsidRDefault="00174308" w:rsidP="00174308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Понимать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характеризовать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понятие «гуманизм» как источник духов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но-н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 xml:space="preserve"> Осознавать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гуманизма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для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формирования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личности,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построения</w:t>
            </w:r>
            <w:r w:rsidRPr="00C87D6F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взаимоотношений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обществе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2DFDA12F" w14:textId="36BF6E7E" w:rsidR="00174308" w:rsidRPr="00C87D6F" w:rsidRDefault="00174308" w:rsidP="0017430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научно-популярной литературой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нравственных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ценностей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народов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</w:t>
            </w:r>
            <w:r w:rsidRPr="00C87D6F">
              <w:rPr>
                <w:rFonts w:ascii="Times New Roman" w:hAnsi="Times New Roman" w:cs="Times New Roman"/>
                <w:spacing w:val="-1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D46F0" w14:textId="31C4F582" w:rsidR="0017430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74E3C" w14:textId="57DB783C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7400F496" w14:textId="77777777" w:rsidTr="00FB2194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134B0" w14:textId="35B61AB7" w:rsidR="00174308" w:rsidRPr="00C87D6F" w:rsidRDefault="008F33FA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3</w:t>
            </w:r>
            <w:r w:rsidR="00174308"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.7.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F1515" w14:textId="1163799B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Социальные профессии; их важность для сохранения духовно-нравственного облика общества.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8BBF8" w14:textId="530C5615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FDDF5" w14:textId="518C4EE8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2B0B5" w14:textId="0EBC05CF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1EC25" w14:textId="4F058AA1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D107F" w14:textId="461A2E68" w:rsidR="00174308" w:rsidRPr="00C87D6F" w:rsidRDefault="00174308" w:rsidP="0017430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и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 что такое социальные профессии и почему выби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рать их нужно особенно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ответственно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научно-популярной литературой,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готовить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рефераты,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доклады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одноклассников.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EB5CD" w14:textId="6C0B388B" w:rsidR="00174308" w:rsidRPr="00C87D6F" w:rsidRDefault="00306507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C87D6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12EE7" w14:textId="5E71325C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7C8CC3DA" w14:textId="77777777" w:rsidTr="00FB2194">
        <w:trPr>
          <w:trHeight w:hRule="exact" w:val="29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B4443" w14:textId="769B6FD6" w:rsidR="00174308" w:rsidRPr="00C87D6F" w:rsidRDefault="008F33FA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</w:t>
            </w:r>
            <w:r w:rsidR="00F27976"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.8.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BBD8" w14:textId="6E994E3F" w:rsidR="00174308" w:rsidRPr="00C87D6F" w:rsidRDefault="00F27976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30E5" w14:textId="1B4F518D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DC2D2" w14:textId="5E377C69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7AF0E" w14:textId="11ACBA6A" w:rsidR="0017430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391D7" w14:textId="22A413F0" w:rsidR="00174308" w:rsidRPr="00C87D6F" w:rsidRDefault="0017430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DA919" w14:textId="77777777" w:rsidR="00F27976" w:rsidRPr="00C87D6F" w:rsidRDefault="00F27976" w:rsidP="00F2797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Приводить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примеры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выдающихся</w:t>
            </w:r>
            <w:r w:rsidRPr="00C87D6F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благотворителей в истории и в современной</w:t>
            </w:r>
            <w:r w:rsidRPr="00C87D6F">
              <w:rPr>
                <w:rFonts w:ascii="Times New Roman" w:hAnsi="Times New Roman" w:cs="Times New Roman"/>
                <w:spacing w:val="23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России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51AEB235" w14:textId="4BDD0B68" w:rsidR="00174308" w:rsidRPr="00C87D6F" w:rsidRDefault="00F27976" w:rsidP="00F2797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научно-популярной лите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ратурой,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несколько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источников,</w:t>
            </w:r>
            <w:r w:rsidRPr="00C87D6F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szCs w:val="18"/>
              </w:rPr>
              <w:t>разграничивать</w:t>
            </w:r>
            <w:r w:rsidRPr="00C87D6F">
              <w:rPr>
                <w:rFonts w:ascii="Times New Roman" w:hAnsi="Times New Roman" w:cs="Times New Roman"/>
                <w:i/>
                <w:spacing w:val="-1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77192" w14:textId="15C1013C" w:rsidR="00174308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CD177" w14:textId="37A5EF34" w:rsidR="00174308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6D914F00" w14:textId="77777777" w:rsidTr="00FB2194">
        <w:trPr>
          <w:trHeight w:hRule="exact" w:val="35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6857A" w14:textId="4F1F36BA" w:rsidR="008F33FA" w:rsidRPr="00C87D6F" w:rsidRDefault="007147BC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3.13.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B7DF2" w14:textId="42D5799A" w:rsidR="008F33FA" w:rsidRPr="00C87D6F" w:rsidRDefault="007147BC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Выдающиеся ученые России. Наука как источник социального и духовного прогресса общества.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BAAF1" w14:textId="4CF8539B" w:rsidR="008F33FA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9CD52" w14:textId="2A78280F" w:rsidR="008F33FA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6A0AD" w14:textId="5EA5A016" w:rsidR="008F33FA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ED72D" w14:textId="0B9DA2AD" w:rsidR="008F33FA" w:rsidRPr="00C87D6F" w:rsidRDefault="008F33FA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27261" w14:textId="77777777" w:rsidR="007147BC" w:rsidRPr="00C87D6F" w:rsidRDefault="007147BC" w:rsidP="007147BC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и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объяснять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 что такое наука;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приводить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имена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выдающихся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учёных</w:t>
            </w:r>
            <w:r w:rsidRPr="00C87D6F">
              <w:rPr>
                <w:rFonts w:ascii="Times New Roman" w:hAnsi="Times New Roman" w:cs="Times New Roman"/>
                <w:spacing w:val="20"/>
                <w:w w:val="110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России</w:t>
            </w:r>
            <w:r w:rsidRPr="00C87D6F">
              <w:rPr>
                <w:rFonts w:ascii="Times New Roman" w:hAnsi="Times New Roman" w:cs="Times New Roman"/>
                <w:spacing w:val="-1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.</w:t>
            </w:r>
            <w:proofErr w:type="gramEnd"/>
          </w:p>
          <w:p w14:paraId="0471BA62" w14:textId="473A9D93" w:rsidR="008F33FA" w:rsidRPr="00C87D6F" w:rsidRDefault="007147BC" w:rsidP="007147BC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 научно-популярной лите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ратурой,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несколько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источников,</w:t>
            </w:r>
            <w:r w:rsidRPr="00C87D6F">
              <w:rPr>
                <w:rFonts w:ascii="Times New Roman" w:hAnsi="Times New Roman" w:cs="Times New Roman"/>
                <w:spacing w:val="-5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szCs w:val="18"/>
              </w:rPr>
              <w:t>разграничивать</w:t>
            </w:r>
            <w:r w:rsidRPr="00C87D6F">
              <w:rPr>
                <w:rFonts w:ascii="Times New Roman" w:hAnsi="Times New Roman" w:cs="Times New Roman"/>
                <w:i/>
                <w:spacing w:val="-1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FDB2" w14:textId="3B670BF6" w:rsidR="008F33FA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6311" w14:textId="24A3686F" w:rsidR="008F33FA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45CAE2CB" w14:textId="77777777" w:rsidTr="00FB2194">
        <w:trPr>
          <w:trHeight w:hRule="exact" w:val="3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BF4C0" w14:textId="3BF67AD0" w:rsidR="007147BC" w:rsidRPr="00C87D6F" w:rsidRDefault="007147BC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3.14.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94371" w14:textId="37A5D210" w:rsidR="007147BC" w:rsidRPr="00C87D6F" w:rsidRDefault="007147BC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Моя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профессия(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D09CA" w14:textId="6DAC42CA" w:rsidR="007147BC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D45A8" w14:textId="12FB67A0" w:rsidR="007147BC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5E524" w14:textId="51C333B9" w:rsidR="007147BC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48F3C" w14:textId="39767B13" w:rsidR="007147BC" w:rsidRPr="00C87D6F" w:rsidRDefault="007147BC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5C887" w14:textId="77777777" w:rsidR="007147BC" w:rsidRPr="00C87D6F" w:rsidRDefault="007147BC" w:rsidP="007147BC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Обосновывать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какие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духовно-нрав</w:t>
            </w:r>
            <w:r w:rsidRPr="00C87D6F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ственные</w:t>
            </w:r>
            <w:r w:rsidRPr="00C87D6F">
              <w:rPr>
                <w:rFonts w:ascii="Times New Roman" w:hAnsi="Times New Roman" w:cs="Times New Roman"/>
                <w:spacing w:val="-10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качества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нужны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spacing w:val="-1"/>
                <w:w w:val="105"/>
                <w:sz w:val="18"/>
                <w:szCs w:val="18"/>
              </w:rPr>
              <w:t>для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выбран-</w:t>
            </w:r>
            <w:r w:rsidRPr="00C87D6F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ной</w:t>
            </w:r>
            <w:r w:rsidRPr="00C87D6F">
              <w:rPr>
                <w:rFonts w:ascii="Times New Roman" w:hAnsi="Times New Roman" w:cs="Times New Roman"/>
                <w:spacing w:val="14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профессии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907E5FD" w14:textId="131AF2D5" w:rsidR="007147BC" w:rsidRPr="00C87D6F" w:rsidRDefault="007147BC" w:rsidP="007147BC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spacing w:val="-3"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spacing w:val="-3"/>
                <w:w w:val="110"/>
                <w:sz w:val="18"/>
                <w:szCs w:val="18"/>
              </w:rPr>
              <w:t xml:space="preserve">с научно-популярной </w:t>
            </w:r>
            <w:r w:rsidRPr="00C87D6F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>лите</w:t>
            </w:r>
            <w:r w:rsidRPr="00C87D6F">
              <w:rPr>
                <w:rFonts w:ascii="Times New Roman" w:hAnsi="Times New Roman" w:cs="Times New Roman"/>
                <w:spacing w:val="-1"/>
                <w:w w:val="115"/>
                <w:sz w:val="18"/>
                <w:szCs w:val="18"/>
              </w:rPr>
              <w:t>ратурой,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несколько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источников,</w:t>
            </w:r>
            <w:r w:rsidRPr="00C87D6F">
              <w:rPr>
                <w:rFonts w:ascii="Times New Roman" w:hAnsi="Times New Roman" w:cs="Times New Roman"/>
                <w:spacing w:val="3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разграничивать</w:t>
            </w:r>
            <w:r w:rsidRPr="00C87D6F">
              <w:rPr>
                <w:rFonts w:ascii="Times New Roman" w:hAnsi="Times New Roman" w:cs="Times New Roman"/>
                <w:i/>
                <w:spacing w:val="-7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ED1AE" w14:textId="5B4398B9" w:rsidR="007147BC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EF7F2" w14:textId="2BEA2A2A" w:rsidR="007147BC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7147BC" w:rsidRPr="00226D60" w14:paraId="17B2855E" w14:textId="77777777" w:rsidTr="00FB2194">
        <w:trPr>
          <w:trHeight w:hRule="exact" w:val="564"/>
        </w:trPr>
        <w:tc>
          <w:tcPr>
            <w:tcW w:w="104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989A6" w14:textId="7057A798" w:rsidR="007147BC" w:rsidRPr="00C87D6F" w:rsidRDefault="00A40782" w:rsidP="00A40782">
            <w:pPr>
              <w:autoSpaceDE w:val="0"/>
              <w:autoSpaceDN w:val="0"/>
              <w:spacing w:before="76" w:after="0" w:line="250" w:lineRule="auto"/>
              <w:ind w:left="72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Тематический блок 4.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>« Родина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18"/>
                <w:szCs w:val="18"/>
                <w:lang w:val="ru-RU"/>
              </w:rPr>
              <w:t xml:space="preserve"> и патриотизм»</w:t>
            </w:r>
          </w:p>
        </w:tc>
      </w:tr>
      <w:tr w:rsidR="00917FB7" w:rsidRPr="00226D60" w14:paraId="61BCA318" w14:textId="77777777" w:rsidTr="00FB2194">
        <w:trPr>
          <w:trHeight w:hRule="exact" w:val="26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DD56A" w14:textId="4E336C19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1104F" w14:textId="0411DB7D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Гражданин.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B8781" w14:textId="048B254A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A53C6" w14:textId="48A42ECD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CD30F" w14:textId="5DA44C35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9B14D" w14:textId="103FB49B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213C26C" w14:textId="7ADA49FA" w:rsidR="00A40782" w:rsidRPr="00C87D6F" w:rsidRDefault="00C87D6F" w:rsidP="00A40782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>Характеризовать</w:t>
            </w:r>
            <w:r w:rsidRPr="00C87D6F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понятия</w:t>
            </w:r>
            <w:r w:rsidRPr="00C87D6F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«Роди-</w:t>
            </w:r>
            <w:r w:rsidRPr="00C87D6F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 xml:space="preserve">на», «гражданство»; </w:t>
            </w: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w w:val="110"/>
                <w:sz w:val="18"/>
                <w:szCs w:val="18"/>
              </w:rPr>
              <w:t>духов</w:t>
            </w:r>
            <w:r w:rsidRPr="00C87D6F">
              <w:rPr>
                <w:spacing w:val="-3"/>
                <w:w w:val="105"/>
                <w:sz w:val="18"/>
                <w:szCs w:val="18"/>
              </w:rPr>
              <w:t xml:space="preserve">но-нравственный </w:t>
            </w:r>
            <w:r w:rsidRPr="00C87D6F">
              <w:rPr>
                <w:spacing w:val="-2"/>
                <w:w w:val="105"/>
                <w:sz w:val="18"/>
                <w:szCs w:val="18"/>
              </w:rPr>
              <w:t xml:space="preserve">смысл </w:t>
            </w:r>
            <w:proofErr w:type="gramStart"/>
            <w:r w:rsidRPr="00C87D6F">
              <w:rPr>
                <w:spacing w:val="-2"/>
                <w:w w:val="105"/>
                <w:sz w:val="18"/>
                <w:szCs w:val="18"/>
              </w:rPr>
              <w:t>патриотизма .</w:t>
            </w:r>
            <w:proofErr w:type="gramEnd"/>
            <w:r w:rsidRPr="00C87D6F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 xml:space="preserve">Слушать </w:t>
            </w:r>
            <w:r w:rsidRPr="00C87D6F">
              <w:rPr>
                <w:w w:val="110"/>
                <w:sz w:val="18"/>
                <w:szCs w:val="18"/>
              </w:rPr>
              <w:t xml:space="preserve">объяснения учителя, </w:t>
            </w: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>работать</w:t>
            </w:r>
            <w:r w:rsidRPr="00C87D6F">
              <w:rPr>
                <w:rFonts w:ascii="Times New Roman" w:hAnsi="Times New Roman"/>
                <w:i/>
                <w:spacing w:val="2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с</w:t>
            </w:r>
            <w:r w:rsidRPr="00C87D6F">
              <w:rPr>
                <w:spacing w:val="1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текстом</w:t>
            </w:r>
            <w:r w:rsidRPr="00C87D6F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учебника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66EFF" w14:textId="34D29145" w:rsidR="00A40782" w:rsidRPr="00C87D6F" w:rsidRDefault="00CA2A33" w:rsidP="00A4078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CE43B" w14:textId="652EAA0F" w:rsidR="00A40782" w:rsidRPr="00C87D6F" w:rsidRDefault="00C87D6F" w:rsidP="00A4078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8E842E9" w14:textId="77777777" w:rsidTr="00FB2194">
        <w:trPr>
          <w:trHeight w:hRule="exact" w:val="2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194F1" w14:textId="6E553EAB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BAA29" w14:textId="76A58251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Патриотизм.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B9ABF" w14:textId="2192B25C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C5F89" w14:textId="030C7003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9F5EA" w14:textId="0F31E601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C0877" w14:textId="770053F4" w:rsidR="00E60296" w:rsidRPr="00C87D6F" w:rsidRDefault="00E60296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</w:tcPr>
          <w:p w14:paraId="0E9B3C6F" w14:textId="77777777" w:rsidR="00C87D6F" w:rsidRPr="00C87D6F" w:rsidRDefault="00C87D6F" w:rsidP="00C87D6F">
            <w:pPr>
              <w:pStyle w:val="TableParagraph"/>
              <w:spacing w:before="44" w:line="249" w:lineRule="auto"/>
              <w:ind w:right="267"/>
              <w:rPr>
                <w:sz w:val="18"/>
                <w:szCs w:val="18"/>
              </w:rPr>
            </w:pPr>
            <w:r w:rsidRPr="00C87D6F">
              <w:rPr>
                <w:rFonts w:ascii="Times New Roman" w:hAnsi="Times New Roman"/>
                <w:i/>
                <w:w w:val="105"/>
                <w:sz w:val="18"/>
                <w:szCs w:val="18"/>
              </w:rPr>
              <w:t>Приводить</w:t>
            </w:r>
            <w:r w:rsidRPr="00C87D6F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/>
                <w:i/>
                <w:w w:val="105"/>
                <w:sz w:val="18"/>
                <w:szCs w:val="18"/>
              </w:rPr>
              <w:t>примеры</w:t>
            </w:r>
            <w:r w:rsidRPr="00C87D6F">
              <w:rPr>
                <w:rFonts w:ascii="Times New Roman" w:hAnsi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w w:val="105"/>
                <w:sz w:val="18"/>
                <w:szCs w:val="18"/>
              </w:rPr>
              <w:t>патриотизма</w:t>
            </w:r>
            <w:r w:rsidRPr="00C87D6F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w w:val="105"/>
                <w:sz w:val="18"/>
                <w:szCs w:val="18"/>
              </w:rPr>
              <w:t>в</w:t>
            </w:r>
            <w:r w:rsidRPr="00C87D6F">
              <w:rPr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spacing w:val="-4"/>
                <w:w w:val="105"/>
                <w:sz w:val="18"/>
                <w:szCs w:val="18"/>
              </w:rPr>
              <w:t>истории</w:t>
            </w:r>
            <w:r w:rsidRPr="00C87D6F">
              <w:rPr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spacing w:val="-3"/>
                <w:w w:val="105"/>
                <w:sz w:val="18"/>
                <w:szCs w:val="18"/>
              </w:rPr>
              <w:t>и</w:t>
            </w:r>
            <w:r w:rsidRPr="00C87D6F">
              <w:rPr>
                <w:spacing w:val="1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spacing w:val="-3"/>
                <w:w w:val="105"/>
                <w:sz w:val="18"/>
                <w:szCs w:val="18"/>
              </w:rPr>
              <w:t>в</w:t>
            </w:r>
            <w:r w:rsidRPr="00C87D6F">
              <w:rPr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spacing w:val="-3"/>
                <w:w w:val="105"/>
                <w:sz w:val="18"/>
                <w:szCs w:val="18"/>
              </w:rPr>
              <w:t>современном</w:t>
            </w:r>
            <w:r w:rsidRPr="00C87D6F">
              <w:rPr>
                <w:spacing w:val="16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spacing w:val="-3"/>
                <w:w w:val="105"/>
                <w:sz w:val="18"/>
                <w:szCs w:val="18"/>
              </w:rPr>
              <w:t>обществе</w:t>
            </w:r>
            <w:r w:rsidRPr="00C87D6F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spacing w:val="-3"/>
                <w:w w:val="105"/>
                <w:sz w:val="18"/>
                <w:szCs w:val="18"/>
              </w:rPr>
              <w:t>.</w:t>
            </w:r>
            <w:proofErr w:type="gramEnd"/>
          </w:p>
          <w:p w14:paraId="3B6DC42D" w14:textId="746A2372" w:rsidR="00A40782" w:rsidRPr="00C87D6F" w:rsidRDefault="00C87D6F" w:rsidP="00C87D6F">
            <w:pPr>
              <w:pStyle w:val="TableParagraph"/>
              <w:spacing w:before="44" w:line="249" w:lineRule="auto"/>
              <w:ind w:left="0" w:right="267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>Слушат</w:t>
            </w:r>
            <w:r w:rsidRPr="00C87D6F">
              <w:rPr>
                <w:w w:val="110"/>
                <w:sz w:val="18"/>
                <w:szCs w:val="18"/>
              </w:rPr>
              <w:t xml:space="preserve">ь объяснения учителя, </w:t>
            </w: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>работать</w:t>
            </w:r>
            <w:r w:rsidRPr="00C87D6F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с</w:t>
            </w:r>
            <w:r w:rsidRPr="00C87D6F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учебником,</w:t>
            </w:r>
            <w:r w:rsidRPr="00C87D6F">
              <w:rPr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/>
                <w:i/>
                <w:w w:val="110"/>
                <w:sz w:val="18"/>
                <w:szCs w:val="18"/>
              </w:rPr>
              <w:t>рефлексировать</w:t>
            </w:r>
            <w:r w:rsidRPr="00C87D6F">
              <w:rPr>
                <w:rFonts w:ascii="Times New Roman" w:hAnsi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собственный</w:t>
            </w:r>
            <w:r w:rsidRPr="00C87D6F">
              <w:rPr>
                <w:spacing w:val="9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w w:val="110"/>
                <w:sz w:val="18"/>
                <w:szCs w:val="18"/>
              </w:rPr>
              <w:t>опыт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D16E" w14:textId="55C015E2" w:rsidR="00A40782" w:rsidRPr="00C87D6F" w:rsidRDefault="00CA2A33" w:rsidP="00A4078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E560E" w14:textId="7F354E3A" w:rsidR="00A40782" w:rsidRPr="00C87D6F" w:rsidRDefault="00C87D6F" w:rsidP="00A4078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1FA1E18E" w14:textId="77777777" w:rsidTr="00FB2194">
        <w:trPr>
          <w:trHeight w:hRule="exact" w:val="3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0802F" w14:textId="3DAA859F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4.3.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253D4" w14:textId="16F145B5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Защита Родины: подвиг или долг?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6D42B" w14:textId="13D147A5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63B87" w14:textId="08516FB6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695F1" w14:textId="37375E34" w:rsidR="00A40782" w:rsidRPr="00C87D6F" w:rsidRDefault="00F67458" w:rsidP="00A4078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3079B" w14:textId="607C7AA9" w:rsidR="00A40782" w:rsidRPr="00C87D6F" w:rsidRDefault="00A40782" w:rsidP="00A4078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tcMar>
              <w:left w:w="0" w:type="dxa"/>
              <w:right w:w="0" w:type="dxa"/>
            </w:tcMar>
          </w:tcPr>
          <w:p w14:paraId="6EF10A05" w14:textId="77777777" w:rsidR="00A40782" w:rsidRPr="00C87D6F" w:rsidRDefault="00A40782" w:rsidP="00A40782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Характеризовать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важность сохране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ния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мира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согласия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56A36A86" w14:textId="77777777" w:rsidR="00A40782" w:rsidRPr="00C87D6F" w:rsidRDefault="00A40782" w:rsidP="00A40782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w w:val="105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Приводить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примеры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военных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подви</w:t>
            </w:r>
            <w:r w:rsidRPr="00C87D6F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гов; </w:t>
            </w:r>
            <w:r w:rsidRPr="00C87D6F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szCs w:val="18"/>
              </w:rPr>
              <w:t xml:space="preserve">понимать </w:t>
            </w:r>
            <w:r w:rsidRPr="00C87D6F">
              <w:rPr>
                <w:rFonts w:ascii="Times New Roman" w:hAnsi="Times New Roman" w:cs="Times New Roman"/>
                <w:spacing w:val="-2"/>
                <w:w w:val="110"/>
                <w:sz w:val="18"/>
                <w:szCs w:val="18"/>
              </w:rPr>
              <w:t xml:space="preserve">особенности </w:t>
            </w:r>
            <w:r w:rsidRPr="00C87D6F">
              <w:rPr>
                <w:rFonts w:ascii="Times New Roman" w:hAnsi="Times New Roman" w:cs="Times New Roman"/>
                <w:spacing w:val="-1"/>
                <w:w w:val="110"/>
                <w:sz w:val="18"/>
                <w:szCs w:val="18"/>
              </w:rPr>
              <w:t>защиты че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сти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Родины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спорте,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науке,</w:t>
            </w:r>
            <w:r w:rsidRPr="00C87D6F">
              <w:rPr>
                <w:rFonts w:ascii="Times New Roman" w:hAnsi="Times New Roman" w:cs="Times New Roman"/>
                <w:spacing w:val="15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культуре</w:t>
            </w:r>
            <w:r w:rsidRPr="00C87D6F">
              <w:rPr>
                <w:rFonts w:ascii="Times New Roman" w:hAnsi="Times New Roman" w:cs="Times New Roman"/>
                <w:spacing w:val="-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71B7A2F7" w14:textId="756FA5B5" w:rsidR="00C22620" w:rsidRPr="00C87D6F" w:rsidRDefault="00C22620" w:rsidP="00A40782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Слушать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объяснения учителя,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с учебником,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смотреть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и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анализировать</w:t>
            </w:r>
            <w:r w:rsidRPr="00C87D6F">
              <w:rPr>
                <w:rFonts w:ascii="Times New Roman" w:hAnsi="Times New Roman" w:cs="Times New Roman"/>
                <w:i/>
                <w:spacing w:val="8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учебные</w:t>
            </w:r>
            <w:r w:rsidRPr="00C87D6F">
              <w:rPr>
                <w:rFonts w:ascii="Times New Roman" w:hAnsi="Times New Roman" w:cs="Times New Roman"/>
                <w:spacing w:val="16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фильмы.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3DFE2" w14:textId="30E2DF5A" w:rsidR="00A40782" w:rsidRPr="00C87D6F" w:rsidRDefault="00CA2A33" w:rsidP="00A4078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0A836" w14:textId="3B071104" w:rsidR="00A40782" w:rsidRPr="00C87D6F" w:rsidRDefault="00C87D6F" w:rsidP="00A4078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7F313433" w14:textId="77777777" w:rsidTr="00FB2194">
        <w:trPr>
          <w:trHeight w:hRule="exact" w:val="43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8C1DD" w14:textId="5811029B" w:rsidR="00A40782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22C34" w14:textId="6E75C1F5" w:rsidR="00A40782" w:rsidRPr="00C87D6F" w:rsidRDefault="00C22620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Государство. Россия- наша </w:t>
            </w:r>
            <w:r w:rsidR="008D5DCA"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</w:t>
            </w: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6968A" w14:textId="5EB63EB6" w:rsidR="00A40782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A0931" w14:textId="6225B67F" w:rsidR="00A40782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F8D91" w14:textId="5BD71C86" w:rsidR="00A40782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6DBAD" w14:textId="227A9723" w:rsidR="00A40782" w:rsidRPr="00C87D6F" w:rsidRDefault="00A40782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972B7" w14:textId="77777777" w:rsidR="00C22620" w:rsidRPr="00C87D6F" w:rsidRDefault="00C22620" w:rsidP="00C22620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Объяснять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«государство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»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Уметь</w:t>
            </w:r>
            <w:r w:rsidRPr="00C87D6F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выделять</w:t>
            </w:r>
            <w:r w:rsidRPr="00C87D6F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36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характеризовать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основные</w:t>
            </w:r>
            <w:r w:rsidRPr="00C87D6F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особенности</w:t>
            </w:r>
            <w:r w:rsidRPr="00C87D6F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Российского</w:t>
            </w:r>
            <w:r w:rsidRPr="00C87D6F">
              <w:rPr>
                <w:rFonts w:ascii="Times New Roman" w:hAnsi="Times New Roman" w:cs="Times New Roman"/>
                <w:spacing w:val="17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го</w:t>
            </w:r>
            <w:r w:rsidRPr="00C87D6F">
              <w:rPr>
                <w:rFonts w:ascii="Times New Roman" w:hAnsi="Times New Roman" w:cs="Times New Roman"/>
                <w:spacing w:val="-39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сударства</w:t>
            </w:r>
            <w:r w:rsidRPr="00C87D6F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опорой</w:t>
            </w:r>
            <w:r w:rsidRPr="00C87D6F">
              <w:rPr>
                <w:rFonts w:ascii="Times New Roman" w:hAnsi="Times New Roman" w:cs="Times New Roman"/>
                <w:spacing w:val="29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на</w:t>
            </w:r>
            <w:r w:rsidRPr="00C87D6F">
              <w:rPr>
                <w:rFonts w:ascii="Times New Roman" w:hAnsi="Times New Roman" w:cs="Times New Roman"/>
                <w:spacing w:val="2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духовно-нрав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ственные</w:t>
            </w:r>
            <w:r w:rsidRPr="00C87D6F">
              <w:rPr>
                <w:rFonts w:ascii="Times New Roman" w:hAnsi="Times New Roman" w:cs="Times New Roman"/>
                <w:spacing w:val="22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ценности</w:t>
            </w:r>
            <w:r w:rsidRPr="00C87D6F">
              <w:rPr>
                <w:rFonts w:ascii="Times New Roman" w:hAnsi="Times New Roman"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50065A2F" w14:textId="583A4D5D" w:rsidR="00A40782" w:rsidRPr="00C87D6F" w:rsidRDefault="00C22620" w:rsidP="00C2262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Слушать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объяснения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учителя,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с текстом учебника, с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дополни-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тельной</w:t>
            </w:r>
            <w:proofErr w:type="gramEnd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 научно-популярной литерату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E8ADA" w14:textId="0A9F5D82" w:rsidR="00A40782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19581" w14:textId="1924895E" w:rsidR="00A40782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0CBF2B5B" w14:textId="77777777" w:rsidTr="00FB2194">
        <w:trPr>
          <w:trHeight w:hRule="exact" w:val="29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62078" w14:textId="1153D823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4.5.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86685" w14:textId="54CAA0CD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Гражданская идентичность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1EEBB" w14:textId="1090A7AF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063C8" w14:textId="666E1A38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0E692" w14:textId="28F0B282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A2CA2" w14:textId="5404E936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E8258" w14:textId="77777777" w:rsidR="00C22620" w:rsidRPr="00C87D6F" w:rsidRDefault="00C22620" w:rsidP="00C22620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05"/>
                <w:sz w:val="18"/>
                <w:szCs w:val="18"/>
              </w:rPr>
              <w:t>Обосновать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важность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духовно-нравственных</w:t>
            </w:r>
            <w:r w:rsidRPr="00C87D6F">
              <w:rPr>
                <w:rFonts w:ascii="Times New Roman" w:hAnsi="Times New Roman" w:cs="Times New Roman"/>
                <w:spacing w:val="2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качеств</w:t>
            </w:r>
            <w:r w:rsidRPr="00C87D6F">
              <w:rPr>
                <w:rFonts w:ascii="Times New Roman" w:hAnsi="Times New Roman" w:cs="Times New Roman"/>
                <w:spacing w:val="27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гражданина</w:t>
            </w:r>
            <w:r w:rsidRPr="00C87D6F">
              <w:rPr>
                <w:rFonts w:ascii="Times New Roman" w:hAnsi="Times New Roman"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678F022A" w14:textId="48AFEA82" w:rsidR="00C22620" w:rsidRPr="00C87D6F" w:rsidRDefault="00C22620" w:rsidP="00C2262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источниками,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определять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 xml:space="preserve">понятия,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подготовить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практическую</w:t>
            </w:r>
            <w:r w:rsidRPr="00C87D6F">
              <w:rPr>
                <w:rFonts w:ascii="Times New Roman" w:hAnsi="Times New Roman" w:cs="Times New Roman"/>
                <w:spacing w:val="15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работу.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2F1C0" w14:textId="2192BA18" w:rsidR="00C22620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1538E" w14:textId="29B6967E" w:rsidR="00C22620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6A156D94" w14:textId="77777777" w:rsidTr="00FB2194">
        <w:trPr>
          <w:trHeight w:hRule="exact" w:val="33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31E39" w14:textId="50DFF51C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4.6.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B585E" w14:textId="04C498FA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Моя школа и мой класс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A06A3" w14:textId="187D96B4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D51B1" w14:textId="34FCE8BD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3A8CD" w14:textId="65796763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F8E79" w14:textId="5B73B21A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9952A" w14:textId="281B5B7A" w:rsidR="00C22620" w:rsidRPr="00C87D6F" w:rsidRDefault="00C22620" w:rsidP="007147BC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Характеризовать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понятие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«доброе</w:t>
            </w:r>
            <w:r w:rsidRPr="00C87D6F">
              <w:rPr>
                <w:rFonts w:ascii="Times New Roman" w:hAnsi="Times New Roman" w:cs="Times New Roman"/>
                <w:spacing w:val="-4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дело»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контексте</w:t>
            </w:r>
            <w:r w:rsidRPr="00C87D6F">
              <w:rPr>
                <w:rFonts w:ascii="Times New Roman" w:hAnsi="Times New Roman" w:cs="Times New Roman"/>
                <w:spacing w:val="13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оценки</w:t>
            </w:r>
            <w:r w:rsidRPr="00C87D6F">
              <w:rPr>
                <w:rFonts w:ascii="Times New Roman" w:hAnsi="Times New Roman" w:cs="Times New Roman"/>
                <w:spacing w:val="12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собственных</w:t>
            </w:r>
            <w:r w:rsidRPr="00C87D6F">
              <w:rPr>
                <w:rFonts w:ascii="Times New Roman" w:hAnsi="Times New Roman" w:cs="Times New Roman"/>
                <w:spacing w:val="-3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действий,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их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нравственного</w:t>
            </w:r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начала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38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2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источниками,</w:t>
            </w:r>
            <w:r w:rsidRPr="00C87D6F">
              <w:rPr>
                <w:rFonts w:ascii="Times New Roman" w:hAnsi="Times New Roman" w:cs="Times New Roman"/>
                <w:spacing w:val="15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определять</w:t>
            </w:r>
            <w:r w:rsidRPr="00C87D6F">
              <w:rPr>
                <w:rFonts w:ascii="Times New Roman" w:hAnsi="Times New Roman" w:cs="Times New Roman"/>
                <w:i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понятия,</w:t>
            </w:r>
            <w:r w:rsidRPr="00C87D6F">
              <w:rPr>
                <w:rFonts w:ascii="Times New Roman" w:hAnsi="Times New Roman" w:cs="Times New Roman"/>
                <w:spacing w:val="33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подготовить</w:t>
            </w:r>
            <w:r w:rsidRPr="00C87D6F">
              <w:rPr>
                <w:rFonts w:ascii="Times New Roman" w:hAnsi="Times New Roman" w:cs="Times New Roman"/>
                <w:i/>
                <w:spacing w:val="20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практическую</w:t>
            </w:r>
            <w:r w:rsidRPr="00C87D6F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C6AF7" w14:textId="1BC8D339" w:rsidR="00C22620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03F33" w14:textId="2E57EA04" w:rsidR="00C22620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0FBFE971" w14:textId="77777777" w:rsidTr="00FB2194">
        <w:trPr>
          <w:trHeight w:hRule="exact" w:val="29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EA47A" w14:textId="5F84AB50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4.7.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89916" w14:textId="76C527C4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Человек: какой он?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занятие)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5C6BE" w14:textId="250B3EB9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6717D" w14:textId="7D801ACD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CBC07" w14:textId="36912282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61683" w14:textId="2E26700F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A5B63" w14:textId="570EC48E" w:rsidR="00C22620" w:rsidRPr="00C87D6F" w:rsidRDefault="00C22620" w:rsidP="007147BC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Сформулировать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свой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идеал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человека,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назвать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 xml:space="preserve">качества, ему </w:t>
            </w:r>
            <w:proofErr w:type="gramStart"/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присущие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Работать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источниками,</w:t>
            </w:r>
            <w:r w:rsidRPr="00C87D6F">
              <w:rPr>
                <w:rFonts w:ascii="Times New Roman" w:hAnsi="Times New Roman" w:cs="Times New Roman"/>
                <w:spacing w:val="44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определять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понятия,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подготовить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практическую</w:t>
            </w:r>
            <w:r w:rsidRPr="00C87D6F">
              <w:rPr>
                <w:rFonts w:ascii="Times New Roman" w:hAnsi="Times New Roman" w:cs="Times New Roman"/>
                <w:spacing w:val="19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работу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0967F" w14:textId="58823DEC" w:rsidR="00C22620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A3C16" w14:textId="143221B7" w:rsidR="00C22620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226D60" w14:paraId="269FF96E" w14:textId="77777777" w:rsidTr="00FB2194">
        <w:trPr>
          <w:trHeight w:hRule="exact" w:val="56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9D6D3" w14:textId="3FCCE204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>4.8.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3263B" w14:textId="5B349945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Человек и культура </w:t>
            </w:r>
            <w:proofErr w:type="gramStart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 проект</w:t>
            </w:r>
            <w:proofErr w:type="gramEnd"/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E8D82" w14:textId="3B72160D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79988" w14:textId="78E5AEC3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9C010" w14:textId="1E6E715E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9EE7E" w14:textId="13A5BD9A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B7690" w14:textId="77777777" w:rsidR="00C22620" w:rsidRPr="00C87D6F" w:rsidRDefault="00C22620" w:rsidP="00C22620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Показать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взаимосвязь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человека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и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культуры через их взаимное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влияние .</w:t>
            </w:r>
            <w:proofErr w:type="gramEnd"/>
            <w:r w:rsidRPr="00C87D6F">
              <w:rPr>
                <w:rFonts w:ascii="Times New Roman" w:hAnsi="Times New Roman" w:cs="Times New Roman"/>
                <w:spacing w:val="1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 xml:space="preserve">Характеризовать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образ человека высокой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духовной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культуры,</w:t>
            </w:r>
            <w:r w:rsidRPr="00C87D6F">
              <w:rPr>
                <w:rFonts w:ascii="Times New Roman" w:hAnsi="Times New Roman" w:cs="Times New Roman"/>
                <w:spacing w:val="1"/>
                <w:w w:val="110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0"/>
                <w:sz w:val="18"/>
                <w:szCs w:val="18"/>
              </w:rPr>
              <w:t>создавае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мый</w:t>
            </w:r>
            <w:r w:rsidRPr="00C87D6F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в</w:t>
            </w:r>
            <w:r w:rsidRPr="00C87D6F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произведениях</w:t>
            </w:r>
            <w:r w:rsidRPr="00C87D6F">
              <w:rPr>
                <w:rFonts w:ascii="Times New Roman" w:hAnsi="Times New Roman" w:cs="Times New Roman"/>
                <w:spacing w:val="28"/>
                <w:w w:val="105"/>
                <w:sz w:val="18"/>
                <w:szCs w:val="18"/>
              </w:rPr>
              <w:t xml:space="preserve"> </w:t>
            </w:r>
            <w:proofErr w:type="gramStart"/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искусства</w:t>
            </w:r>
            <w:r w:rsidRPr="00C87D6F">
              <w:rPr>
                <w:rFonts w:ascii="Times New Roman" w:hAnsi="Times New Roman" w:cs="Times New Roman"/>
                <w:spacing w:val="-5"/>
                <w:w w:val="10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05"/>
                <w:sz w:val="18"/>
                <w:szCs w:val="18"/>
              </w:rPr>
              <w:t>.</w:t>
            </w:r>
            <w:proofErr w:type="gramEnd"/>
          </w:p>
          <w:p w14:paraId="198F38F5" w14:textId="701C9C07" w:rsidR="00C22620" w:rsidRPr="00C87D6F" w:rsidRDefault="00C22620" w:rsidP="00C2262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 xml:space="preserve">Работать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с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источниками,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систематизировать</w:t>
            </w:r>
            <w:r w:rsidRPr="00C87D6F">
              <w:rPr>
                <w:rFonts w:ascii="Times New Roman" w:hAnsi="Times New Roman" w:cs="Times New Roman"/>
                <w:i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понятия,</w:t>
            </w:r>
            <w:r w:rsidRPr="00C87D6F">
              <w:rPr>
                <w:rFonts w:ascii="Times New Roman" w:hAnsi="Times New Roman" w:cs="Times New Roman"/>
                <w:spacing w:val="1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i/>
                <w:w w:val="115"/>
                <w:sz w:val="18"/>
                <w:szCs w:val="18"/>
              </w:rPr>
              <w:t>подготовить</w:t>
            </w:r>
            <w:r w:rsidRPr="00C87D6F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szCs w:val="18"/>
              </w:rPr>
              <w:t xml:space="preserve"> </w:t>
            </w:r>
            <w:r w:rsidRPr="00C87D6F">
              <w:rPr>
                <w:rFonts w:ascii="Times New Roman" w:hAnsi="Times New Roman" w:cs="Times New Roman"/>
                <w:w w:val="115"/>
                <w:sz w:val="18"/>
                <w:szCs w:val="18"/>
              </w:rPr>
              <w:t>проект.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8D91C" w14:textId="33AC7E4B" w:rsidR="00C22620" w:rsidRPr="00C87D6F" w:rsidRDefault="00CA2A33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Практическая работа.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DD34C" w14:textId="624426EB" w:rsidR="00C22620" w:rsidRPr="00C87D6F" w:rsidRDefault="00C87D6F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scool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-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collection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edu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ru</w:t>
            </w: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 -Единая коллекция Цифровых образовательных ресурсов</w:t>
            </w:r>
          </w:p>
        </w:tc>
      </w:tr>
      <w:tr w:rsidR="00917FB7" w:rsidRPr="00C87D6F" w14:paraId="28E3D053" w14:textId="77777777" w:rsidTr="00FB2194">
        <w:trPr>
          <w:trHeight w:hRule="exact" w:val="19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5CCA" w14:textId="676B337A" w:rsidR="00F67458" w:rsidRPr="00C87D6F" w:rsidRDefault="00F6745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4.9.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098A3" w14:textId="1DF24959" w:rsidR="00F67458" w:rsidRPr="00C87D6F" w:rsidRDefault="00F67458" w:rsidP="00F67458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Закрепление изученного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C643A" w14:textId="72F4ADE6" w:rsidR="00F6745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DFC0E" w14:textId="2A1D1886" w:rsidR="00F6745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B9003" w14:textId="2D466DDD" w:rsidR="00F67458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7E5C" w14:textId="15E8B309" w:rsidR="00F67458" w:rsidRPr="00C87D6F" w:rsidRDefault="00F67458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C5CE5" w14:textId="024C69BB" w:rsidR="00F67458" w:rsidRPr="00C87D6F" w:rsidRDefault="00F67458" w:rsidP="00C22620">
            <w:pPr>
              <w:pStyle w:val="TableParagraph"/>
              <w:spacing w:line="249" w:lineRule="auto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  <w:r w:rsidRPr="00C87D6F"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  <w:t>Подведение итогов за год.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B659" w14:textId="77777777" w:rsidR="00F67458" w:rsidRPr="00C87D6F" w:rsidRDefault="00F67458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46999" w14:textId="77777777" w:rsidR="00F67458" w:rsidRPr="00C87D6F" w:rsidRDefault="00F67458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917FB7" w:rsidRPr="00C87D6F" w14:paraId="503A1C51" w14:textId="77777777" w:rsidTr="00FB2194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5B3BD" w14:textId="45E93F7B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CFF6D" w14:textId="3827E1F4" w:rsidR="00C22620" w:rsidRPr="00C87D6F" w:rsidRDefault="008D5DCA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87D6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ОБЩЕЕ КОЛИЧЕСТВО ЧАСОВ ПО ПРОГРАММЕ.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FC10D" w14:textId="38B17190" w:rsidR="00C22620" w:rsidRPr="00C87D6F" w:rsidRDefault="008D5DCA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E025E" w14:textId="39429F07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D8054" w14:textId="4BDBB1EC" w:rsidR="00C22620" w:rsidRPr="00C87D6F" w:rsidRDefault="00F67458" w:rsidP="000C6B18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0E87D" w14:textId="77777777" w:rsidR="00C22620" w:rsidRPr="00C87D6F" w:rsidRDefault="00C22620" w:rsidP="000C6B1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3DDD0" w14:textId="0BA0709A" w:rsidR="00C22620" w:rsidRPr="00C87D6F" w:rsidRDefault="00C22620" w:rsidP="008D5DCA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i/>
                <w:w w:val="11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140FE" w14:textId="77777777" w:rsidR="00C22620" w:rsidRPr="00C87D6F" w:rsidRDefault="00C22620" w:rsidP="000C6B1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70E3D" w14:textId="77777777" w:rsidR="00C22620" w:rsidRPr="00C87D6F" w:rsidRDefault="00C22620" w:rsidP="000C6B1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</w:tbl>
    <w:p w14:paraId="520AAB32" w14:textId="32D0A936" w:rsidR="00EE23B6" w:rsidRPr="00C87D6F" w:rsidRDefault="00EE23B6">
      <w:pPr>
        <w:rPr>
          <w:rFonts w:ascii="Times New Roman" w:hAnsi="Times New Roman" w:cs="Times New Roman"/>
          <w:lang w:val="ru-RU"/>
        </w:rPr>
        <w:sectPr w:rsidR="00EE23B6" w:rsidRPr="00C87D6F" w:rsidSect="00725A7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E568D2E" w14:textId="77777777" w:rsidR="00B30DB6" w:rsidRPr="00C87D6F" w:rsidRDefault="00B30DB6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14:paraId="59730CC1" w14:textId="70853874" w:rsidR="00B30DB6" w:rsidRPr="00C87D6F" w:rsidRDefault="006D1ED7">
      <w:pPr>
        <w:autoSpaceDE w:val="0"/>
        <w:autoSpaceDN w:val="0"/>
        <w:spacing w:after="320" w:line="230" w:lineRule="auto"/>
        <w:rPr>
          <w:rFonts w:ascii="Times New Roman" w:hAnsi="Times New Roman" w:cs="Times New Roman"/>
          <w:lang w:val="ru-RU"/>
        </w:rPr>
      </w:pPr>
      <w:r w:rsidRPr="00C87D6F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  <w:r w:rsidR="008D5DCA" w:rsidRPr="00C87D6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5 класс.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0DB6" w:rsidRPr="00C87D6F" w14:paraId="6A2DB689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D2972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bookmarkStart w:id="2" w:name="_Hlk147133330"/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D26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2B68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D9A5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A53CD" w14:textId="77777777" w:rsidR="00B30DB6" w:rsidRPr="00C87D6F" w:rsidRDefault="006D1ED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C87D6F">
              <w:rPr>
                <w:rFonts w:ascii="Times New Roman" w:hAnsi="Times New Roman" w:cs="Times New Roman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B30DB6" w:rsidRPr="00C87D6F" w14:paraId="608A994A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A884" w14:textId="77777777" w:rsidR="00B30DB6" w:rsidRPr="00C87D6F" w:rsidRDefault="00B30D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CEBB" w14:textId="77777777" w:rsidR="00B30DB6" w:rsidRPr="00C87D6F" w:rsidRDefault="00B30D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0C2AA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8A85C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F9888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B57" w14:textId="77777777" w:rsidR="00B30DB6" w:rsidRPr="00C87D6F" w:rsidRDefault="00B30D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12D0" w14:textId="77777777" w:rsidR="00B30DB6" w:rsidRPr="00C87D6F" w:rsidRDefault="00B30DB6">
            <w:pPr>
              <w:rPr>
                <w:rFonts w:ascii="Times New Roman" w:hAnsi="Times New Roman" w:cs="Times New Roman"/>
              </w:rPr>
            </w:pPr>
          </w:p>
        </w:tc>
      </w:tr>
      <w:tr w:rsidR="00B30DB6" w:rsidRPr="00C87D6F" w14:paraId="71E63962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7A305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5C950" w14:textId="77777777" w:rsidR="00B30DB6" w:rsidRPr="00C87D6F" w:rsidRDefault="006D1ED7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Зачем изучать курс " Основы духовно-</w:t>
            </w:r>
            <w:r w:rsidRPr="00C87D6F">
              <w:rPr>
                <w:rFonts w:ascii="Times New Roman" w:hAnsi="Times New Roman" w:cs="Times New Roman"/>
                <w:lang w:val="ru-RU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нравственной культуры </w:t>
            </w:r>
            <w:r w:rsidRPr="00C87D6F">
              <w:rPr>
                <w:rFonts w:ascii="Times New Roman" w:hAnsi="Times New Roman" w:cs="Times New Roman"/>
                <w:lang w:val="ru-RU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народов России"?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8DB6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4DF7E" w14:textId="0527201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EDB02" w14:textId="4907E615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4CDB1" w14:textId="562BE0B3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3E3C7" w14:textId="6ADB3F6C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3AE7697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45A9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5162B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 дом - Россия.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0675B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9F216" w14:textId="4F127C89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922A3" w14:textId="1340637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2AFBD" w14:textId="6C580585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CCE6A" w14:textId="12BCAA3A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0EF7C8C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4B89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B5173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и история.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090A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940E4" w14:textId="2835BCCE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1A7C" w14:textId="3098F11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3CE9B" w14:textId="07D8BEFF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9D5B0" w14:textId="518913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6468D85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E86A2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FD6DC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Русский язык-язык общения и язык возможностей.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27FE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098EE" w14:textId="7666F445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7B328" w14:textId="66B5FC3E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0F76C" w14:textId="212403E5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0C7AC" w14:textId="543006FE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63A0B0D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1618C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7F1B4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Истоки родной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068EC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5FA1B" w14:textId="6E9AB60E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8A584" w14:textId="404727A1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28C45" w14:textId="7DB63810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C32AB" w14:textId="04C81EBD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4959D75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D4FCC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0C3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Материальная 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0824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2D801" w14:textId="0C4FE49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55BA8" w14:textId="7000797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A05D6" w14:textId="5291AFC7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EB95B" w14:textId="559F1D33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05F488F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7D59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8D9CB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Духовная 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80A7A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6B9F8" w14:textId="5D400465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3C27" w14:textId="7BF58BCD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594EF" w14:textId="3A1149C6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F7CD2" w14:textId="2306C422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4F45B03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81FC4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74B1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и религия.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9781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1F5E9" w14:textId="1601340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3AB68" w14:textId="4734E00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3A4B9" w14:textId="4447FAA9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3356F" w14:textId="2E1CC6DD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09F5B83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57C4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E85C3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и образование.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E8A59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E193A" w14:textId="528277CE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A95F2" w14:textId="723AF3D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73085" w14:textId="1867F50C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D1C5B" w14:textId="0F543FB5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576DD64F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7B6EC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13906" w14:textId="77777777" w:rsidR="00B30DB6" w:rsidRPr="00C87D6F" w:rsidRDefault="006D1ED7">
            <w:pPr>
              <w:autoSpaceDE w:val="0"/>
              <w:autoSpaceDN w:val="0"/>
              <w:spacing w:before="98" w:after="0" w:line="274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Многообразие культур России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58B5A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FABF4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46237" w14:textId="5AA8C54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8D49F" w14:textId="6730840E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19CEC" w14:textId="10BBCA80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</w:t>
            </w:r>
          </w:p>
        </w:tc>
      </w:tr>
      <w:tr w:rsidR="00B30DB6" w:rsidRPr="00C87D6F" w14:paraId="350B09A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386F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D8BA6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Семья- хранитель духовных ценностей.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3119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65666" w14:textId="17A46C7D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D55A7" w14:textId="19E2C663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BD643" w14:textId="4B46FDDA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7A613" w14:textId="465A4953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29D35DD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E5B4F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1A10B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Родина начинается с семьи.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BF772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078BA" w14:textId="2BE188AD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446C4" w14:textId="06451DFB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CD2E" w14:textId="7D857C31" w:rsidR="00B30DB6" w:rsidRPr="00C87D6F" w:rsidRDefault="00B30DB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B40D7" w14:textId="355CDB6A" w:rsidR="00B30DB6" w:rsidRPr="00C87D6F" w:rsidRDefault="006D1ED7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B30DB6" w:rsidRPr="00C87D6F" w14:paraId="75EA377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48E0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95280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Традиции семейного воспитания 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EB59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856F0" w14:textId="249BE473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C182A" w14:textId="0B97E77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80170" w14:textId="04FA6881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BFB08" w14:textId="6343A6A4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2D90153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F076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CE526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Образ семьи в культуре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FA2A5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F647D" w14:textId="5D96C7D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EF35E" w14:textId="7C7CA119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1C76" w14:textId="1587C45A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FC75D" w14:textId="023C6D8F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7595EB6E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B0EC4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22D9F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в истории семьи.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D245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84046" w14:textId="543D25CE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6A462" w14:textId="48E03510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D0D1B" w14:textId="14847FF9" w:rsidR="00B30DB6" w:rsidRPr="00D71E7C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CA5EA" w14:textId="6B2B9693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</w:tbl>
    <w:p w14:paraId="1375CA9B" w14:textId="77777777" w:rsidR="00B30DB6" w:rsidRPr="00C87D6F" w:rsidRDefault="00B30DB6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14:paraId="28EA68AA" w14:textId="77777777" w:rsidR="00B30DB6" w:rsidRPr="00C87D6F" w:rsidRDefault="00B30DB6">
      <w:pPr>
        <w:rPr>
          <w:rFonts w:ascii="Times New Roman" w:hAnsi="Times New Roman" w:cs="Times New Roman"/>
        </w:rPr>
        <w:sectPr w:rsidR="00B30DB6" w:rsidRPr="00C87D6F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3BDF8C1" w14:textId="77777777" w:rsidR="00B30DB6" w:rsidRPr="00C87D6F" w:rsidRDefault="00B30DB6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0DB6" w:rsidRPr="00C87D6F" w14:paraId="3C9D39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CEA63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8D5D9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Семья в современном мире.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09F4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C3306" w14:textId="5C608FDC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562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C0270" w14:textId="5BAB184F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66E97" w14:textId="40BB43FA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B30DB6" w:rsidRPr="00C87D6F" w14:paraId="5D586C1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58D84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3031B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Личность-общество-культура.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AE9EA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C9E50" w14:textId="7F7BDE15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2108C" w14:textId="4E03D2CD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18827" w14:textId="4DD0688A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109F8" w14:textId="6ACFCB68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7CA8CAC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6EDD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F423F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Духовный мир человека. Человек- творец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D4F5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A92E0" w14:textId="03BAD007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19164" w14:textId="30CB4FF2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36019" w14:textId="4F4747CE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A96D3" w14:textId="12192C93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3ECF77D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93CD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00C8D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Личность и духовно-</w:t>
            </w:r>
            <w:r w:rsidRPr="00C87D6F">
              <w:rPr>
                <w:rFonts w:ascii="Times New Roman" w:hAnsi="Times New Roman" w:cs="Times New Roman"/>
                <w:lang w:val="ru-RU"/>
              </w:rPr>
              <w:br/>
            </w: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нравственные ценности.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E4E3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BA1BE" w14:textId="02C6C19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8E956" w14:textId="1DFEA7E9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C76FD" w14:textId="7C9A8339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D8D39" w14:textId="05511181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7A21ED7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5F695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18CCC" w14:textId="77777777" w:rsidR="00B30DB6" w:rsidRPr="00C87D6F" w:rsidRDefault="006D1ED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Историческая память как духовно- нравственная ценность.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3195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01765" w14:textId="4D7C637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E29AC" w14:textId="3801E56A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19D3B" w14:textId="4EA9164B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9A092" w14:textId="348FA245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2846A86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F9B5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71992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Литература как язык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CBC0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615B0" w14:textId="3BCAEB06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ABCCE" w14:textId="72A72503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A09B2" w14:textId="47C92D5D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2C9DC" w14:textId="6CD14D4E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543E221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67891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C18A9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Взаимовлияние культур.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AD7E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9577C" w14:textId="1143CA25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E3473" w14:textId="70AEB033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ED1C2" w14:textId="0BDE14C4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B8E0" w14:textId="6320650B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3109F24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EDFD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D1A62" w14:textId="77777777" w:rsidR="00B30DB6" w:rsidRPr="00C87D6F" w:rsidRDefault="006D1ED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Духовно-нравственные ценности российского народа.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A0A2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35660" w14:textId="78AA8EA8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5782B" w14:textId="422FC63B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FD48D" w14:textId="59EB44D8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9F146" w14:textId="39B15541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20B6681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0848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A119A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Регионы России: культурное многообразие.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22ED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CC009" w14:textId="3DD4A15F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D464" w14:textId="213F8E7C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3BFDD" w14:textId="31BD06C3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482AF" w14:textId="0D8B726C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3E1C210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3FF3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2B80C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80BF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6F7CD" w14:textId="1E49DDC7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D5A33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A317E" w14:textId="3BB92DB9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975E1" w14:textId="7152B8E1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B30DB6" w:rsidRPr="00C87D6F" w14:paraId="6CDC928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C507A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3BFA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Памятники в культуре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1AFA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B63BF" w14:textId="12CDCDA6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E48F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1F682" w14:textId="4A1BE59A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ABDB5" w14:textId="5664BA7A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B30DB6" w:rsidRPr="00C87D6F" w14:paraId="1F2D2D4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F4E9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5E99E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культура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01D2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C2BD4" w14:textId="32EE2231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A2DBF" w14:textId="7C570F2D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9C809" w14:textId="2B442528" w:rsidR="00B30DB6" w:rsidRPr="00C87D6F" w:rsidRDefault="00B30DB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BDE55" w14:textId="10779390" w:rsidR="00B30DB6" w:rsidRPr="00C87D6F" w:rsidRDefault="006D1ED7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B30DB6" w:rsidRPr="00C87D6F" w14:paraId="7DF049C9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F0B29" w14:textId="77777777" w:rsidR="00B30DB6" w:rsidRPr="00C87D6F" w:rsidRDefault="006D1ED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BDBDD" w14:textId="77777777" w:rsidR="00B30DB6" w:rsidRPr="00C87D6F" w:rsidRDefault="006D1ED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Изобразительное искусство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EA16C" w14:textId="77777777" w:rsidR="00B30DB6" w:rsidRPr="00C87D6F" w:rsidRDefault="006D1ED7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39AE8" w14:textId="184481BD" w:rsidR="00B30DB6" w:rsidRPr="00C87D6F" w:rsidRDefault="00BD64D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A749F" w14:textId="74A27A8E" w:rsidR="00B30DB6" w:rsidRPr="00C87D6F" w:rsidRDefault="00BD64D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8D666" w14:textId="70522BB2" w:rsidR="00B30DB6" w:rsidRPr="00C87D6F" w:rsidRDefault="00B30DB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5CA57" w14:textId="4A99FC79" w:rsidR="00B30DB6" w:rsidRPr="00C87D6F" w:rsidRDefault="006D1ED7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</w:t>
            </w:r>
          </w:p>
        </w:tc>
      </w:tr>
      <w:tr w:rsidR="00B30DB6" w:rsidRPr="00C87D6F" w14:paraId="546F915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B097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3B0B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Фольклор и литература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FD296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EAA2C" w14:textId="1731F5B9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3201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3F955" w14:textId="1B634666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13B5F" w14:textId="58EE575A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B30DB6" w:rsidRPr="00C87D6F" w14:paraId="1D0B31A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78AA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E10C" w14:textId="77777777" w:rsidR="00B30DB6" w:rsidRPr="00C87D6F" w:rsidRDefault="006D1ED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Бытовые традиции народов России: пища, одежда, дом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946CD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DFE36" w14:textId="72AC6750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E525B" w14:textId="071699CF" w:rsidR="00B30DB6" w:rsidRPr="00C87D6F" w:rsidRDefault="00C301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A46BF" w14:textId="37DCFACD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8F77D" w14:textId="2ED28266" w:rsidR="00B30DB6" w:rsidRPr="00C87D6F" w:rsidRDefault="00C3014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Устный опрос.</w:t>
            </w:r>
          </w:p>
        </w:tc>
      </w:tr>
      <w:tr w:rsidR="00B30DB6" w:rsidRPr="00C87D6F" w14:paraId="6C9FB2C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DADB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0BBB" w14:textId="77777777" w:rsidR="00B30DB6" w:rsidRPr="00C87D6F" w:rsidRDefault="006D1ED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Бытовые традиции народов России: пища, одежда, дом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7FA20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35465" w14:textId="06605CA4" w:rsidR="00B30DB6" w:rsidRPr="00C87D6F" w:rsidRDefault="00C301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99E6C" w14:textId="5F5648A5" w:rsidR="00B30DB6" w:rsidRPr="00C87D6F" w:rsidRDefault="00C3014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F9FA1" w14:textId="338E5507" w:rsidR="00B30DB6" w:rsidRPr="00C87D6F" w:rsidRDefault="00B30DB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BA9D8" w14:textId="4E4610AE" w:rsidR="00B30DB6" w:rsidRPr="00C87D6F" w:rsidRDefault="006D1ED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C30140"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Тестирование.</w:t>
            </w:r>
          </w:p>
        </w:tc>
      </w:tr>
      <w:tr w:rsidR="00B30DB6" w:rsidRPr="00C87D6F" w14:paraId="01F2C271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BAC68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1D958" w14:textId="77777777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Культурная карта России </w:t>
            </w:r>
            <w:proofErr w:type="gramStart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 практическое</w:t>
            </w:r>
            <w:proofErr w:type="gramEnd"/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BA3FE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F0265" w14:textId="4C2556A7" w:rsidR="00B30DB6" w:rsidRPr="00C87D6F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87D6F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BAA99" w14:textId="77777777" w:rsidR="00B30DB6" w:rsidRPr="00C87D6F" w:rsidRDefault="006D1ED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C8DB1" w14:textId="7660BD1D" w:rsidR="00B30DB6" w:rsidRPr="00C87D6F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49E89" w14:textId="514A7FAF" w:rsidR="00B30DB6" w:rsidRPr="00C87D6F" w:rsidRDefault="006D1ED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</w:tbl>
    <w:p w14:paraId="591A2644" w14:textId="77777777" w:rsidR="00B30DB6" w:rsidRDefault="00B30DB6">
      <w:pPr>
        <w:autoSpaceDE w:val="0"/>
        <w:autoSpaceDN w:val="0"/>
        <w:spacing w:after="0" w:line="14" w:lineRule="exact"/>
      </w:pPr>
    </w:p>
    <w:p w14:paraId="5B3AE7E7" w14:textId="77777777" w:rsidR="00B30DB6" w:rsidRDefault="00B30DB6">
      <w:pPr>
        <w:sectPr w:rsidR="00B30DB6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DDF7AA8" w14:textId="77777777" w:rsidR="00B30DB6" w:rsidRDefault="00B30D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30DB6" w14:paraId="39E638E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174E6" w14:textId="77777777" w:rsidR="00B30DB6" w:rsidRDefault="006D1E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W w:w="0" w:type="auto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3216"/>
              <w:gridCol w:w="734"/>
              <w:gridCol w:w="1620"/>
              <w:gridCol w:w="1668"/>
              <w:gridCol w:w="1236"/>
              <w:gridCol w:w="1574"/>
            </w:tblGrid>
            <w:tr w:rsidR="00C30140" w:rsidRPr="00887B12" w14:paraId="0167A23B" w14:textId="77777777" w:rsidTr="00837635">
              <w:trPr>
                <w:trHeight w:hRule="exact" w:val="828"/>
              </w:trPr>
              <w:tc>
                <w:tcPr>
                  <w:tcW w:w="3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109CB6C2" w14:textId="77777777" w:rsidR="00C30140" w:rsidRPr="006D1ED7" w:rsidRDefault="00C30140" w:rsidP="00C30140">
                  <w:pPr>
                    <w:autoSpaceDE w:val="0"/>
                    <w:autoSpaceDN w:val="0"/>
                    <w:spacing w:before="98" w:after="0" w:line="262" w:lineRule="auto"/>
                    <w:ind w:left="72" w:right="576"/>
                    <w:rPr>
                      <w:lang w:val="ru-RU"/>
                    </w:rPr>
                  </w:pPr>
                  <w:r w:rsidRPr="006D1ED7">
                    <w:rPr>
                      <w:rFonts w:ascii="Times New Roman" w:eastAsia="Times New Roman" w:hAnsi="Times New Roman"/>
                      <w:color w:val="000000"/>
                      <w:sz w:val="24"/>
                      <w:lang w:val="ru-RU"/>
                    </w:rPr>
                    <w:t>Единство страны- залог будущего России.</w:t>
                  </w:r>
                </w:p>
              </w:tc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671BE6F3" w14:textId="77777777" w:rsidR="00C30140" w:rsidRDefault="00C30140" w:rsidP="00C30140">
                  <w:pPr>
                    <w:autoSpaceDE w:val="0"/>
                    <w:autoSpaceDN w:val="0"/>
                    <w:spacing w:before="98" w:after="0" w:line="230" w:lineRule="auto"/>
                    <w:ind w:left="74"/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3477D424" w14:textId="77777777" w:rsidR="00C30140" w:rsidRPr="00BD64D6" w:rsidRDefault="00C30140" w:rsidP="00C30140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74123713" w14:textId="77777777" w:rsidR="00C30140" w:rsidRPr="00BD64D6" w:rsidRDefault="00C30140" w:rsidP="00C30140">
                  <w:pPr>
                    <w:autoSpaceDE w:val="0"/>
                    <w:autoSpaceDN w:val="0"/>
                    <w:spacing w:before="98" w:after="0" w:line="230" w:lineRule="auto"/>
                    <w:ind w:left="7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79D7D779" w14:textId="77777777" w:rsidR="00C30140" w:rsidRPr="00887B12" w:rsidRDefault="00C30140" w:rsidP="00C30140">
                  <w:pPr>
                    <w:autoSpaceDE w:val="0"/>
                    <w:autoSpaceDN w:val="0"/>
                    <w:spacing w:before="98" w:after="0" w:line="230" w:lineRule="auto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25.05.2023</w:t>
                  </w:r>
                </w:p>
              </w:tc>
              <w:tc>
                <w:tcPr>
                  <w:tcW w:w="1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14:paraId="68723BA9" w14:textId="77777777" w:rsidR="00C30140" w:rsidRPr="00887B12" w:rsidRDefault="00C30140" w:rsidP="00C30140">
                  <w:pPr>
                    <w:autoSpaceDE w:val="0"/>
                    <w:autoSpaceDN w:val="0"/>
                    <w:spacing w:before="98" w:after="0" w:line="262" w:lineRule="auto"/>
                    <w:ind w:left="72" w:right="576"/>
                    <w:rPr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</w:rPr>
                    <w:t>Устный опрос</w:t>
                  </w:r>
                </w:p>
              </w:tc>
            </w:tr>
          </w:tbl>
          <w:p w14:paraId="789E4463" w14:textId="06A7F3E9" w:rsidR="00B30DB6" w:rsidRPr="006D1ED7" w:rsidRDefault="00B30DB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289F1" w14:textId="38FE163D" w:rsidR="00B30DB6" w:rsidRDefault="00B30DB6">
            <w:pPr>
              <w:autoSpaceDE w:val="0"/>
              <w:autoSpaceDN w:val="0"/>
              <w:spacing w:before="98" w:after="0" w:line="230" w:lineRule="auto"/>
              <w:ind w:left="74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2D138" w14:textId="6D7EEAAE" w:rsidR="00B30DB6" w:rsidRDefault="00B30DB6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1360D" w14:textId="313586BE" w:rsidR="00B30DB6" w:rsidRPr="00BD64D6" w:rsidRDefault="00B30DB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348FF" w14:textId="740B5641" w:rsidR="00B30DB6" w:rsidRPr="00626EC3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421EC" w14:textId="7E94E581" w:rsidR="00B30DB6" w:rsidRDefault="00B30DB6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B30DB6" w14:paraId="2D57CD0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27593" w14:textId="77777777" w:rsidR="00B30DB6" w:rsidRDefault="006D1ED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558F3" w14:textId="77777777" w:rsidR="00B30DB6" w:rsidRPr="006D1ED7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D1ED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Единство страны- залог будущего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2463B" w14:textId="77777777" w:rsidR="00B30DB6" w:rsidRDefault="006D1E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D2B1D" w14:textId="1CD41D2D" w:rsidR="00B30DB6" w:rsidRPr="00BD64D6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BBDAA" w14:textId="106FF894" w:rsidR="00B30DB6" w:rsidRPr="00BD64D6" w:rsidRDefault="00BD64D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8238F" w14:textId="71F8E1D0" w:rsidR="00B30DB6" w:rsidRPr="00887B12" w:rsidRDefault="00B30DB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90813" w14:textId="66512021" w:rsidR="00B30DB6" w:rsidRPr="00887B12" w:rsidRDefault="006D1ED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B30DB6" w14:paraId="4001B241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10612" w14:textId="77777777" w:rsidR="00B30DB6" w:rsidRPr="006D1ED7" w:rsidRDefault="006D1ED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1ED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29E6E" w14:textId="77777777" w:rsidR="00B30DB6" w:rsidRDefault="006D1ED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4BD27" w14:textId="77777777" w:rsidR="00B30DB6" w:rsidRDefault="006D1ED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936D1" w14:textId="1B463106" w:rsidR="00B30DB6" w:rsidRPr="00626EC3" w:rsidRDefault="00626EC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8CBDC" w14:textId="77777777" w:rsidR="00B30DB6" w:rsidRDefault="00B30DB6"/>
        </w:tc>
      </w:tr>
    </w:tbl>
    <w:p w14:paraId="1C2040B5" w14:textId="77777777" w:rsidR="00B30DB6" w:rsidRDefault="00B30DB6">
      <w:pPr>
        <w:autoSpaceDE w:val="0"/>
        <w:autoSpaceDN w:val="0"/>
        <w:spacing w:after="0" w:line="14" w:lineRule="exact"/>
      </w:pPr>
    </w:p>
    <w:bookmarkEnd w:id="2"/>
    <w:p w14:paraId="4B4FE7D6" w14:textId="77777777" w:rsidR="00B30DB6" w:rsidRDefault="00B30DB6"/>
    <w:p w14:paraId="2033060F" w14:textId="1AF3037B" w:rsidR="008D5DCA" w:rsidRDefault="008D5DCA"/>
    <w:p w14:paraId="77D93F4D" w14:textId="645E60F6" w:rsidR="008D5DCA" w:rsidRDefault="008D5DCA"/>
    <w:p w14:paraId="13BA9E1A" w14:textId="79501206" w:rsidR="008D5DCA" w:rsidRDefault="008D5DCA"/>
    <w:p w14:paraId="0FD0746E" w14:textId="4B0F6A5D" w:rsidR="008D5DCA" w:rsidRDefault="008D5DCA"/>
    <w:p w14:paraId="297059CA" w14:textId="5631525A" w:rsidR="008D5DCA" w:rsidRDefault="008D5DCA"/>
    <w:p w14:paraId="3D313AD6" w14:textId="24AAEC0D" w:rsidR="008D5DCA" w:rsidRDefault="008D5DCA"/>
    <w:p w14:paraId="4C2E6D10" w14:textId="2C1ADD73" w:rsidR="008D5DCA" w:rsidRDefault="008D5DCA"/>
    <w:p w14:paraId="1DAE4811" w14:textId="420F6BFF" w:rsidR="008D5DCA" w:rsidRDefault="008D5DCA"/>
    <w:p w14:paraId="64AEFBD6" w14:textId="280037A8" w:rsidR="008D5DCA" w:rsidRDefault="008D5DCA"/>
    <w:p w14:paraId="2B63E5A0" w14:textId="326CEA71" w:rsidR="008D5DCA" w:rsidRDefault="008D5DCA"/>
    <w:p w14:paraId="176AB730" w14:textId="74026083" w:rsidR="008D5DCA" w:rsidRDefault="008D5DCA"/>
    <w:p w14:paraId="1A3D64A6" w14:textId="404AECE0" w:rsidR="008D5DCA" w:rsidRDefault="008D5DCA"/>
    <w:p w14:paraId="156E2C89" w14:textId="3EAF5178" w:rsidR="008D5DCA" w:rsidRDefault="008D5DCA"/>
    <w:p w14:paraId="66D5504B" w14:textId="20763613" w:rsidR="008D5DCA" w:rsidRDefault="008D5DCA"/>
    <w:p w14:paraId="72052ECC" w14:textId="4BE13548" w:rsidR="008D5DCA" w:rsidRDefault="008D5DCA"/>
    <w:p w14:paraId="3572DE80" w14:textId="1FA16D9A" w:rsidR="008D5DCA" w:rsidRDefault="008D5DCA"/>
    <w:p w14:paraId="0EF6813E" w14:textId="21C8E843" w:rsidR="00306507" w:rsidRDefault="00306507"/>
    <w:p w14:paraId="338329C8" w14:textId="49E6B685" w:rsidR="00306507" w:rsidRDefault="00306507"/>
    <w:p w14:paraId="32F4F67E" w14:textId="7AA10202" w:rsidR="00306507" w:rsidRDefault="00306507"/>
    <w:p w14:paraId="0DD6F673" w14:textId="0AB946AA" w:rsidR="00306507" w:rsidRDefault="00306507"/>
    <w:p w14:paraId="00D893AC" w14:textId="0FA5CB89" w:rsidR="00306507" w:rsidRDefault="00306507"/>
    <w:p w14:paraId="667DF406" w14:textId="09078ACC" w:rsidR="00306507" w:rsidRDefault="00306507"/>
    <w:p w14:paraId="0164729B" w14:textId="058D4428" w:rsidR="00306507" w:rsidRDefault="00306507"/>
    <w:p w14:paraId="177C6D94" w14:textId="1B848AD6" w:rsidR="00306507" w:rsidRDefault="00306507"/>
    <w:p w14:paraId="46CEF390" w14:textId="0C62B3BB" w:rsidR="00306507" w:rsidRDefault="00306507"/>
    <w:p w14:paraId="4195CD4C" w14:textId="77777777" w:rsidR="00306507" w:rsidRDefault="00306507"/>
    <w:p w14:paraId="647760D9" w14:textId="660717AD" w:rsidR="008D5DCA" w:rsidRPr="008D5DCA" w:rsidRDefault="008D5DC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D5DCA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ПОУРОЧНОЕ </w:t>
      </w:r>
      <w:proofErr w:type="gramStart"/>
      <w:r w:rsidRPr="008D5DC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ПЛАНИРОВАНИЕ  6</w:t>
      </w:r>
      <w:proofErr w:type="gramEnd"/>
      <w:r w:rsidRPr="008D5DC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D5DCA" w14:paraId="5C13E17E" w14:textId="77777777" w:rsidTr="00C923B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291B6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C9476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84630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978AE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76B80" w14:textId="77777777" w:rsidR="008D5DCA" w:rsidRDefault="008D5DCA" w:rsidP="00C923B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D5DCA" w14:paraId="531BEA97" w14:textId="77777777" w:rsidTr="00C923B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905E" w14:textId="77777777" w:rsidR="008D5DCA" w:rsidRDefault="008D5DCA" w:rsidP="00C923B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27B7" w14:textId="77777777" w:rsidR="008D5DCA" w:rsidRDefault="008D5DCA" w:rsidP="00C923B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1487C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6A5F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8BE49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9EAF" w14:textId="77777777" w:rsidR="008D5DCA" w:rsidRDefault="008D5DCA" w:rsidP="00C923B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60D7" w14:textId="77777777" w:rsidR="008D5DCA" w:rsidRDefault="008D5DCA" w:rsidP="00C923B1"/>
        </w:tc>
      </w:tr>
      <w:tr w:rsidR="008D5DCA" w14:paraId="03016438" w14:textId="77777777" w:rsidTr="006050BE">
        <w:trPr>
          <w:trHeight w:hRule="exact" w:val="8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39348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63362" w14:textId="770A6C1C" w:rsidR="008D5DCA" w:rsidRPr="006D1ED7" w:rsidRDefault="006050BE" w:rsidP="00C923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lang w:val="ru-RU"/>
              </w:rPr>
              <w:t>Мир культуры: его структура.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E04C1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924E6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95BA7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DF62D" w14:textId="2090B3A6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9F463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20E1D514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E5B2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05AD" w14:textId="032D5C27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Культура России: многообразие регионов.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F8207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C51FB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20BBD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90761" w14:textId="6A48A7F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D1D8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51E2BA4C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81372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EB237" w14:textId="575F2207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История быта как история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7AB7E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ACD81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A8158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0B846" w14:textId="0060A592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A552F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25C7442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1E7BB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3968D" w14:textId="6E6DDEF7" w:rsidR="008D5DCA" w:rsidRPr="006D1ED7" w:rsidRDefault="006050BE" w:rsidP="00C923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proofErr w:type="gramStart"/>
            <w:r>
              <w:rPr>
                <w:lang w:val="ru-RU"/>
              </w:rPr>
              <w:t>.Прогресс</w:t>
            </w:r>
            <w:proofErr w:type="gramEnd"/>
            <w:r>
              <w:rPr>
                <w:lang w:val="ru-RU"/>
              </w:rPr>
              <w:t>: технический и социальный.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359B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6B989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8A076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0AF60" w14:textId="16BC88AA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4CDEB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734E3D9E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4D12E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9BD4F" w14:textId="4A59C118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Образование в культуре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0533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65FAB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0FD6A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67A43" w14:textId="59D3A532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D435E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04125B1F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ED9C0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45E43" w14:textId="3E26DE10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Права и обязанности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0FD12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94F0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91E20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59683" w14:textId="2775434B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C22DE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ED9323B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E57C7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A4AE1" w14:textId="763AF013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Общество и религия: духовно-нравственное взаимодействие.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76E8E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92F1A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0D979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3FFC7" w14:textId="58A34EEA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842D9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3D302A63" w14:textId="77777777" w:rsidTr="006050BE">
        <w:trPr>
          <w:trHeight w:hRule="exact" w:val="11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8F27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BF603" w14:textId="62867214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 xml:space="preserve">Современный </w:t>
            </w:r>
            <w:proofErr w:type="gramStart"/>
            <w:r>
              <w:rPr>
                <w:lang w:val="ru-RU"/>
              </w:rPr>
              <w:t>мир :</w:t>
            </w:r>
            <w:proofErr w:type="gramEnd"/>
            <w:r>
              <w:rPr>
                <w:lang w:val="ru-RU"/>
              </w:rPr>
              <w:t xml:space="preserve"> самое важное ( практическое занятие)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99EF1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352D3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D493C" w14:textId="39748EAB" w:rsidR="008D5DCA" w:rsidRPr="00BD64D6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F61CE" w14:textId="0C174978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801F6" w14:textId="198AF944" w:rsidR="008D5DCA" w:rsidRPr="006050BE" w:rsidRDefault="006050BE" w:rsidP="00C923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</w:tc>
      </w:tr>
      <w:tr w:rsidR="008D5DCA" w14:paraId="66320030" w14:textId="77777777" w:rsidTr="006050BE">
        <w:trPr>
          <w:trHeight w:hRule="exact" w:val="8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6E0A4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4FB1F" w14:textId="35FA0E54" w:rsidR="008D5DCA" w:rsidRPr="006050BE" w:rsidRDefault="006050B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Каким должен быть человек? Духовно- нравственный облик и идеал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2C4BC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20623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23C24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9F93C" w14:textId="725D42A3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B499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2950C8C7" w14:textId="77777777" w:rsidTr="00C923B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E1A57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53A79" w14:textId="56B28556" w:rsidR="008D5DCA" w:rsidRPr="006D1ED7" w:rsidRDefault="006050BE" w:rsidP="00C923B1">
            <w:pPr>
              <w:autoSpaceDE w:val="0"/>
              <w:autoSpaceDN w:val="0"/>
              <w:spacing w:before="98" w:after="0" w:line="274" w:lineRule="auto"/>
              <w:ind w:left="72" w:right="720"/>
              <w:rPr>
                <w:lang w:val="ru-RU"/>
              </w:rPr>
            </w:pPr>
            <w:r>
              <w:rPr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0F6A4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2E4BE" w14:textId="29E87C1B" w:rsidR="008D5DCA" w:rsidRPr="000B69A4" w:rsidRDefault="000B69A4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E2DD6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111EE" w14:textId="7ED25EDF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9B139" w14:textId="6B658B00" w:rsidR="008D5DCA" w:rsidRPr="006050BE" w:rsidRDefault="006050BE" w:rsidP="00C923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</w:t>
            </w:r>
          </w:p>
        </w:tc>
      </w:tr>
      <w:tr w:rsidR="008D5DCA" w14:paraId="37437C28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33185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F69C6" w14:textId="77112703" w:rsidR="008D5DCA" w:rsidRPr="000B69A4" w:rsidRDefault="000B69A4" w:rsidP="00C923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Религия как источник нравственности.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99C16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5B29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0FFFB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928B5" w14:textId="678E945C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B908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BE47D3D" w14:textId="77777777" w:rsidTr="00C923B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ED576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FDBEB" w14:textId="1128E172" w:rsidR="008D5DCA" w:rsidRPr="000B69A4" w:rsidRDefault="000B69A4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Наука как источник знания о человеке и человеческом.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4AE3A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C9142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D4E91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BF65B" w14:textId="63DE774B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6C730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8D5DCA" w14:paraId="3454DB2B" w14:textId="77777777" w:rsidTr="000B69A4">
        <w:trPr>
          <w:trHeight w:hRule="exact" w:val="12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704B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1ACA3" w14:textId="2A04A05C" w:rsidR="008D5DCA" w:rsidRPr="006D1ED7" w:rsidRDefault="000B69A4" w:rsidP="00C923B1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>
              <w:rPr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8B651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717B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6B77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8B868" w14:textId="68936B55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74166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0A4EE25" w14:textId="77777777" w:rsidTr="00B1238F">
        <w:trPr>
          <w:trHeight w:hRule="exact" w:val="9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8D6DD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7B8BE" w14:textId="6444283E" w:rsidR="008D5DCA" w:rsidRPr="006D1ED7" w:rsidRDefault="000B69A4" w:rsidP="00C923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Самопознание( практическое</w:t>
            </w:r>
            <w:proofErr w:type="gramEnd"/>
            <w:r>
              <w:rPr>
                <w:lang w:val="ru-RU"/>
              </w:rPr>
              <w:t xml:space="preserve"> занятие).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756C6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8A63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EA132" w14:textId="1520F9DD" w:rsidR="008D5DCA" w:rsidRPr="00BD64D6" w:rsidRDefault="00B1238F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ABAA2" w14:textId="7A899C14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6868F" w14:textId="6F59EBB6" w:rsidR="008D5DCA" w:rsidRPr="00B1238F" w:rsidRDefault="00B1238F" w:rsidP="00C923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работа.</w:t>
            </w:r>
          </w:p>
        </w:tc>
      </w:tr>
      <w:tr w:rsidR="008D5DCA" w14:paraId="79623915" w14:textId="77777777" w:rsidTr="00C923B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0E540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779A1" w14:textId="4EE5F4B0" w:rsidR="008D5DCA" w:rsidRPr="000B69A4" w:rsidRDefault="000B69A4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Труд делает человека человеком.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1E3DD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F6EFA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1308E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09938" w14:textId="0C35A34E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2C6D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</w:tbl>
    <w:p w14:paraId="4834CFD1" w14:textId="77777777" w:rsidR="008D5DCA" w:rsidRDefault="008D5DCA" w:rsidP="008D5DCA">
      <w:pPr>
        <w:autoSpaceDE w:val="0"/>
        <w:autoSpaceDN w:val="0"/>
        <w:spacing w:after="0" w:line="14" w:lineRule="exact"/>
      </w:pPr>
    </w:p>
    <w:p w14:paraId="2D156210" w14:textId="77777777" w:rsidR="008D5DCA" w:rsidRDefault="008D5DCA" w:rsidP="008D5DCA">
      <w:pPr>
        <w:sectPr w:rsidR="008D5DCA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85FD130" w14:textId="77777777" w:rsidR="008D5DCA" w:rsidRDefault="008D5DCA" w:rsidP="008D5DC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23"/>
        <w:gridCol w:w="627"/>
        <w:gridCol w:w="1620"/>
        <w:gridCol w:w="1668"/>
        <w:gridCol w:w="1236"/>
        <w:gridCol w:w="1574"/>
      </w:tblGrid>
      <w:tr w:rsidR="008D5DCA" w14:paraId="5505364D" w14:textId="77777777" w:rsidTr="008504A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8DBF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AFE5A" w14:textId="1E4314C2" w:rsidR="008D5DCA" w:rsidRPr="006D1ED7" w:rsidRDefault="000B69A4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Подвиг: как узнать героя?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C8CF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82057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D9030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1281A" w14:textId="642858FA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C3CCC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8D5DCA" w14:paraId="2348EB70" w14:textId="77777777" w:rsidTr="008504AE">
        <w:trPr>
          <w:trHeight w:hRule="exact" w:val="13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0F9CB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BC812" w14:textId="62201524" w:rsidR="008D5DCA" w:rsidRPr="000B69A4" w:rsidRDefault="000B69A4" w:rsidP="00C923B1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>
              <w:rPr>
                <w:lang w:val="ru-RU"/>
              </w:rPr>
              <w:t>Люди в обществе: духовно-нравственное взаимовлияние.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746E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73F1E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D34C4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E3F5C" w14:textId="7AEA5B63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1856F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6823E229" w14:textId="77777777" w:rsidTr="008504AE">
        <w:trPr>
          <w:trHeight w:hRule="exact" w:val="12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CE1A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AC0AE" w14:textId="6266DBB8" w:rsidR="008D5DCA" w:rsidRPr="006D1ED7" w:rsidRDefault="000B69A4" w:rsidP="00C923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E9F57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3950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A5317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26FC0" w14:textId="0BC0ECBD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5DCC8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832AEFC" w14:textId="77777777" w:rsidTr="008504AE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8225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9A56B" w14:textId="34B4B80D" w:rsidR="008D5DCA" w:rsidRPr="006D1ED7" w:rsidRDefault="000B69A4" w:rsidP="00C923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lang w:val="ru-RU"/>
              </w:rPr>
              <w:t>Духовно-нравственные ориентиры социальных отношений.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BB67D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4B13A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FD369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E5F14" w14:textId="0346C73C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466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0BE18B5D" w14:textId="77777777" w:rsidTr="008504AE">
        <w:trPr>
          <w:trHeight w:hRule="exact" w:val="1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FD8C8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C4553" w14:textId="35ADB69B" w:rsidR="008D5DCA" w:rsidRPr="006D1ED7" w:rsidRDefault="000B69A4" w:rsidP="00C923B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lang w:val="ru-RU"/>
              </w:rPr>
              <w:t xml:space="preserve">Гуманизм как сущностная характеристика духовно-нравственной культуры </w:t>
            </w:r>
            <w:proofErr w:type="gramStart"/>
            <w:r>
              <w:rPr>
                <w:lang w:val="ru-RU"/>
              </w:rPr>
              <w:t>народов  России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C64BB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1433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C29F7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96D0" w14:textId="4D560198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0783D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6D3451DE" w14:textId="77777777" w:rsidTr="008504AE">
        <w:trPr>
          <w:trHeight w:hRule="exact" w:val="18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C2209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29666" w14:textId="14A2CF53" w:rsidR="008D5DCA" w:rsidRPr="000B69A4" w:rsidRDefault="000B69A4" w:rsidP="00C923B1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>
              <w:rPr>
                <w:lang w:val="ru-RU"/>
              </w:rPr>
              <w:t xml:space="preserve">Социальные профессии; их важность для </w:t>
            </w:r>
            <w:r w:rsidR="008504AE">
              <w:rPr>
                <w:lang w:val="ru-RU"/>
              </w:rPr>
              <w:t>сохранения духовно- нравственного облика общества.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0ACC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24E74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87608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4EC19" w14:textId="7787F1EB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230BB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1568A299" w14:textId="77777777" w:rsidTr="008504AE">
        <w:trPr>
          <w:trHeight w:hRule="exact" w:val="11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5ACFC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9F26D" w14:textId="3084F5E1" w:rsidR="008D5DCA" w:rsidRPr="008504AE" w:rsidRDefault="008504A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 xml:space="preserve">Выдающиеся благотворители в </w:t>
            </w:r>
            <w:proofErr w:type="gramStart"/>
            <w:r>
              <w:rPr>
                <w:lang w:val="ru-RU"/>
              </w:rPr>
              <w:t>истории .</w:t>
            </w:r>
            <w:proofErr w:type="gramEnd"/>
            <w:r>
              <w:rPr>
                <w:lang w:val="ru-RU"/>
              </w:rPr>
              <w:t xml:space="preserve"> Благотворительность как нравственный долг.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5FFE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67B7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B2918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465A6" w14:textId="0F05D91C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C424F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1E454EA5" w14:textId="77777777" w:rsidTr="008504AE">
        <w:trPr>
          <w:trHeight w:hRule="exact" w:val="16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28F83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87CD1" w14:textId="4C767357" w:rsidR="008D5DCA" w:rsidRPr="006D1ED7" w:rsidRDefault="008504AE" w:rsidP="00C923B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>
              <w:rPr>
                <w:lang w:val="ru-RU"/>
              </w:rPr>
              <w:t>Выдающиеся ученые России. Наука как источник социального и духовного прогресса общества.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92ACE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BE23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37AA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63F59" w14:textId="6E66B27A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926E1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2B838AA4" w14:textId="77777777" w:rsidTr="00B1238F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6DFAA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F60CA" w14:textId="493D3DC4" w:rsidR="008D5DCA" w:rsidRPr="008504AE" w:rsidRDefault="008504AE" w:rsidP="00C923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 xml:space="preserve">Моя профессия </w:t>
            </w:r>
            <w:proofErr w:type="gramStart"/>
            <w:r>
              <w:rPr>
                <w:lang w:val="ru-RU"/>
              </w:rPr>
              <w:t>( практическое</w:t>
            </w:r>
            <w:proofErr w:type="gramEnd"/>
            <w:r>
              <w:rPr>
                <w:lang w:val="ru-RU"/>
              </w:rPr>
              <w:t xml:space="preserve"> занятие).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0EBAA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DC123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7103D" w14:textId="3B198A7C" w:rsidR="008D5DCA" w:rsidRPr="00BD64D6" w:rsidRDefault="00B1238F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6DAA9" w14:textId="74D9F212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F88E4" w14:textId="58927ACF" w:rsidR="008D5DCA" w:rsidRDefault="00B1238F" w:rsidP="00C923B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lang w:val="ru-RU"/>
              </w:rPr>
              <w:t>Практическая работа.</w:t>
            </w:r>
          </w:p>
        </w:tc>
      </w:tr>
      <w:tr w:rsidR="00B1238F" w14:paraId="056875C0" w14:textId="77777777" w:rsidTr="008504A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A7A0F" w14:textId="77777777" w:rsidR="00B1238F" w:rsidRDefault="00B1238F" w:rsidP="00B123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99267" w14:textId="17C10BF0" w:rsidR="00B1238F" w:rsidRPr="006D1ED7" w:rsidRDefault="00B1238F" w:rsidP="00B1238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lang w:val="ru-RU"/>
              </w:rPr>
              <w:t>Гражданин.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24420" w14:textId="77777777" w:rsidR="00B1238F" w:rsidRDefault="00B1238F" w:rsidP="00B123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C36C5" w14:textId="77777777" w:rsidR="00B1238F" w:rsidRPr="00BD64D6" w:rsidRDefault="00B1238F" w:rsidP="00B123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E17C7" w14:textId="55A9BF7C" w:rsidR="00B1238F" w:rsidRPr="00B1238F" w:rsidRDefault="00B1238F" w:rsidP="00B123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322EE" w14:textId="68289133" w:rsidR="00B1238F" w:rsidRPr="00BD2CDE" w:rsidRDefault="00B1238F" w:rsidP="00B1238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FE533" w14:textId="65F9B53E" w:rsidR="00B1238F" w:rsidRDefault="00B1238F" w:rsidP="00B1238F">
            <w:pPr>
              <w:autoSpaceDE w:val="0"/>
              <w:autoSpaceDN w:val="0"/>
              <w:spacing w:before="98" w:after="0" w:line="262" w:lineRule="auto"/>
              <w:ind w:left="72"/>
            </w:pPr>
            <w:r w:rsidRPr="00B75375"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B1238F" w14:paraId="4A551F75" w14:textId="77777777" w:rsidTr="008504A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9FE47" w14:textId="77777777" w:rsidR="00B1238F" w:rsidRDefault="00B1238F" w:rsidP="00B123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CA4C0" w14:textId="1F1DF05C" w:rsidR="00B1238F" w:rsidRPr="006D1ED7" w:rsidRDefault="00B1238F" w:rsidP="00B1238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lang w:val="ru-RU"/>
              </w:rPr>
              <w:t>Патриотизм.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948D5" w14:textId="5A80783A" w:rsidR="00B1238F" w:rsidRPr="00B1238F" w:rsidRDefault="00B1238F" w:rsidP="00B1238F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BE4E6" w14:textId="77777777" w:rsidR="00B1238F" w:rsidRPr="00BD64D6" w:rsidRDefault="00B1238F" w:rsidP="00B123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93D60" w14:textId="154E06CD" w:rsidR="00B1238F" w:rsidRPr="00B1238F" w:rsidRDefault="00B1238F" w:rsidP="00B123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43BFB" w14:textId="77574AAF" w:rsidR="00E60296" w:rsidRPr="00BD2CDE" w:rsidRDefault="00E60296" w:rsidP="00B1238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DD730" w14:textId="37AAFA31" w:rsidR="00B1238F" w:rsidRDefault="00B1238F" w:rsidP="00B1238F">
            <w:pPr>
              <w:autoSpaceDE w:val="0"/>
              <w:autoSpaceDN w:val="0"/>
              <w:spacing w:before="98" w:after="0" w:line="262" w:lineRule="auto"/>
              <w:ind w:left="72"/>
            </w:pPr>
            <w:r w:rsidRPr="00B75375"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448D0F79" w14:textId="77777777" w:rsidTr="008504A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4AF3C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36192" w14:textId="54A4AE59" w:rsidR="008D5DCA" w:rsidRPr="008504AE" w:rsidRDefault="008504AE" w:rsidP="00C923B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lang w:val="ru-RU"/>
              </w:rPr>
              <w:t xml:space="preserve">Защита Родины: подвиг или </w:t>
            </w:r>
            <w:proofErr w:type="gramStart"/>
            <w:r>
              <w:rPr>
                <w:lang w:val="ru-RU"/>
              </w:rPr>
              <w:t>долг ?</w:t>
            </w:r>
            <w:proofErr w:type="gramEnd"/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2F08A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9115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4C041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0271F" w14:textId="6AD910C3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9C23B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8D5DCA" w14:paraId="6ED78A57" w14:textId="77777777" w:rsidTr="00C26611">
        <w:trPr>
          <w:trHeight w:hRule="exact" w:val="7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77E14" w14:textId="77777777" w:rsidR="008D5DCA" w:rsidRDefault="008D5DCA" w:rsidP="00C923B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CBF66" w14:textId="52863865" w:rsidR="008D5DCA" w:rsidRPr="008504AE" w:rsidRDefault="008504AE" w:rsidP="00C923B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Государство. Россия- наша Родина.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788E5" w14:textId="77777777" w:rsidR="008D5DCA" w:rsidRDefault="008D5DCA" w:rsidP="00C923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B6EB0" w14:textId="77777777" w:rsidR="008D5DCA" w:rsidRPr="00BD64D6" w:rsidRDefault="008D5DCA" w:rsidP="00C923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24A4E" w14:textId="77777777" w:rsidR="008D5DCA" w:rsidRPr="00BD64D6" w:rsidRDefault="008D5DCA" w:rsidP="00C923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9492E" w14:textId="2464E5FA" w:rsidR="008D5DCA" w:rsidRPr="00BD2CDE" w:rsidRDefault="008D5DCA" w:rsidP="00C923B1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9686B" w14:textId="77777777" w:rsidR="008D5DCA" w:rsidRDefault="008D5DCA" w:rsidP="00C923B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8D5DCA" w14:paraId="65A6F724" w14:textId="77777777" w:rsidTr="008504A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311A8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C77FF" w14:textId="77777777" w:rsidR="008D5DCA" w:rsidRPr="008504AE" w:rsidRDefault="008504AE" w:rsidP="00C923B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504AE">
              <w:rPr>
                <w:rFonts w:ascii="Times New Roman" w:hAnsi="Times New Roman" w:cs="Times New Roman"/>
                <w:lang w:val="ru-RU"/>
              </w:rPr>
              <w:t>Гражданская  идентичность</w:t>
            </w:r>
            <w:proofErr w:type="gramEnd"/>
            <w:r w:rsidRPr="008504AE">
              <w:rPr>
                <w:rFonts w:ascii="Times New Roman" w:hAnsi="Times New Roman" w:cs="Times New Roman"/>
                <w:lang w:val="ru-RU"/>
              </w:rPr>
              <w:t xml:space="preserve"> ( практическое занятие)</w:t>
            </w:r>
          </w:p>
          <w:p w14:paraId="6B294327" w14:textId="57BBA4C1" w:rsidR="008504AE" w:rsidRPr="006D1ED7" w:rsidRDefault="008504AE" w:rsidP="00C923B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2294E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4BCF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4200F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ED3D1" w14:textId="4DD77944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4B921" w14:textId="57113D22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  <w:p w14:paraId="4B632741" w14:textId="77777777" w:rsidR="00C26611" w:rsidRDefault="00C26611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14:paraId="6832497F" w14:textId="6C3A76C9" w:rsidR="00B1238F" w:rsidRDefault="00B1238F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14:paraId="19EBDB35" w14:textId="77777777" w:rsidR="00B1238F" w:rsidRDefault="00B1238F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14:paraId="3BAC3009" w14:textId="77777777" w:rsidR="008504AE" w:rsidRDefault="008504AE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14:paraId="6D40AFD9" w14:textId="3B54B29B" w:rsidR="008504AE" w:rsidRDefault="008504AE" w:rsidP="00C923B1">
            <w:pPr>
              <w:autoSpaceDE w:val="0"/>
              <w:autoSpaceDN w:val="0"/>
              <w:spacing w:before="98" w:after="0" w:line="262" w:lineRule="auto"/>
              <w:ind w:left="72"/>
            </w:pPr>
          </w:p>
        </w:tc>
      </w:tr>
      <w:tr w:rsidR="008D5DCA" w14:paraId="033B68EB" w14:textId="77777777" w:rsidTr="008504A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3FBB7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C7AF1" w14:textId="6B8A1F50" w:rsidR="008D5DCA" w:rsidRPr="006D1ED7" w:rsidRDefault="008504AE" w:rsidP="00C923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 xml:space="preserve">Моя школа и мой класс </w:t>
            </w:r>
            <w:proofErr w:type="gramStart"/>
            <w:r>
              <w:rPr>
                <w:lang w:val="ru-RU"/>
              </w:rPr>
              <w:t>( практическое</w:t>
            </w:r>
            <w:proofErr w:type="gramEnd"/>
            <w:r>
              <w:rPr>
                <w:lang w:val="ru-RU"/>
              </w:rPr>
              <w:t xml:space="preserve"> занятие)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532C2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93A0E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51569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32D51" w14:textId="5E54108D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E63E6" w14:textId="48DA5C1B" w:rsidR="008D5DCA" w:rsidRPr="00C30140" w:rsidRDefault="008504AE" w:rsidP="00C923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lang w:val="ru-RU"/>
              </w:rPr>
              <w:t>Практическая работа.</w:t>
            </w:r>
          </w:p>
        </w:tc>
      </w:tr>
      <w:tr w:rsidR="008D5DCA" w14:paraId="4CB50167" w14:textId="77777777" w:rsidTr="008504A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4A450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05999" w14:textId="7D78A036" w:rsidR="008D5DCA" w:rsidRPr="006D1ED7" w:rsidRDefault="008504AE" w:rsidP="00C923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Человек: какой он?  (практическое занятие)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A0678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6F2CD" w14:textId="2E6750D4" w:rsidR="008D5DCA" w:rsidRPr="00BD64D6" w:rsidRDefault="00B1238F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D67B5" w14:textId="7D05303F" w:rsidR="008D5DCA" w:rsidRPr="00C30140" w:rsidRDefault="00B1238F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05E4D" w14:textId="5A0BCBCF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E77C0" w14:textId="0E13D188" w:rsidR="008D5DCA" w:rsidRDefault="008D5DCA" w:rsidP="00C923B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8504AE">
              <w:rPr>
                <w:lang w:val="ru-RU"/>
              </w:rPr>
              <w:t>Практическая работа.</w:t>
            </w:r>
          </w:p>
        </w:tc>
      </w:tr>
      <w:tr w:rsidR="008D5DCA" w14:paraId="2957EDFF" w14:textId="77777777" w:rsidTr="008504A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3A19C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BCBAB" w14:textId="7FD7C4A7" w:rsidR="008D5DCA" w:rsidRPr="006D1ED7" w:rsidRDefault="00B1238F" w:rsidP="00C923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 xml:space="preserve">Человек и культура </w:t>
            </w:r>
            <w:proofErr w:type="gramStart"/>
            <w:r>
              <w:rPr>
                <w:lang w:val="ru-RU"/>
              </w:rPr>
              <w:t>( практическое</w:t>
            </w:r>
            <w:proofErr w:type="gramEnd"/>
            <w:r>
              <w:rPr>
                <w:lang w:val="ru-RU"/>
              </w:rPr>
              <w:t xml:space="preserve"> занятие)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12B78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D9E52" w14:textId="77777777" w:rsidR="008D5DCA" w:rsidRPr="00BD64D6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F6FDB" w14:textId="77777777" w:rsidR="008D5DCA" w:rsidRDefault="008D5DCA" w:rsidP="00C92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2E3A6" w14:textId="1196B532" w:rsidR="008D5DCA" w:rsidRPr="00BD2CDE" w:rsidRDefault="008D5DCA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2EE6" w14:textId="77777777" w:rsidR="008D5DCA" w:rsidRDefault="008D5DCA" w:rsidP="00C923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C04BFE" w14:paraId="42D4C564" w14:textId="77777777" w:rsidTr="008504A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0AB67" w14:textId="37A0F7BB" w:rsidR="00C04BFE" w:rsidRPr="00C04BFE" w:rsidRDefault="00C04BFE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C5FDD" w14:textId="0EDA70B5" w:rsidR="00C04BFE" w:rsidRDefault="00C04BFE" w:rsidP="00C923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Закрепление изученного материала.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68C22" w14:textId="6D2280AE" w:rsidR="00C04BFE" w:rsidRPr="00C04BFE" w:rsidRDefault="00C04BFE" w:rsidP="00C923B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ACEF0" w14:textId="5FAF8480" w:rsidR="00C04BFE" w:rsidRDefault="00C04BF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1BE2E" w14:textId="6B7B14EA" w:rsidR="00C04BFE" w:rsidRPr="00C04BFE" w:rsidRDefault="00C04BF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9C140" w14:textId="5DB1EF57" w:rsidR="00C04BFE" w:rsidRDefault="00C04BFE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7AC96" w14:textId="4F58C067" w:rsidR="00C04BFE" w:rsidRPr="00C04BFE" w:rsidRDefault="00C04BFE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</w:tr>
      <w:tr w:rsidR="00B1238F" w:rsidRPr="00B1238F" w14:paraId="088E11A2" w14:textId="77777777" w:rsidTr="008504A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58455" w14:textId="77777777" w:rsidR="00B1238F" w:rsidRDefault="00B1238F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27E0D" w14:textId="698EB980" w:rsidR="00B1238F" w:rsidRDefault="00B1238F" w:rsidP="00C923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ABC5F" w14:textId="7F76CE6B" w:rsidR="00B1238F" w:rsidRPr="00B1238F" w:rsidRDefault="00B1238F" w:rsidP="00C923B1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967E5" w14:textId="1BDF0098" w:rsidR="00B1238F" w:rsidRDefault="00C04BFE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39ECD" w14:textId="0BD9D8B5" w:rsidR="00B1238F" w:rsidRPr="00B1238F" w:rsidRDefault="00B1238F" w:rsidP="00C923B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FD372" w14:textId="77777777" w:rsidR="00B1238F" w:rsidRDefault="00B1238F" w:rsidP="00C923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FA65D" w14:textId="77777777" w:rsidR="00B1238F" w:rsidRPr="00B1238F" w:rsidRDefault="00B1238F" w:rsidP="00C923B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2D520B35" w14:textId="77777777" w:rsidR="008D5DCA" w:rsidRPr="00B1238F" w:rsidRDefault="008D5DCA" w:rsidP="008D5DCA">
      <w:pPr>
        <w:autoSpaceDE w:val="0"/>
        <w:autoSpaceDN w:val="0"/>
        <w:spacing w:after="0" w:line="14" w:lineRule="exact"/>
        <w:rPr>
          <w:lang w:val="ru-RU"/>
        </w:rPr>
      </w:pPr>
    </w:p>
    <w:p w14:paraId="3F84B33D" w14:textId="77777777" w:rsidR="008D5DCA" w:rsidRPr="00B1238F" w:rsidRDefault="008D5DCA" w:rsidP="008D5DCA">
      <w:pPr>
        <w:rPr>
          <w:lang w:val="ru-RU"/>
        </w:rPr>
        <w:sectPr w:rsidR="008D5DCA" w:rsidRPr="00B1238F" w:rsidSect="00CA2A33">
          <w:pgSz w:w="11900" w:h="16840"/>
          <w:pgMar w:top="284" w:right="650" w:bottom="2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DD13D5" w14:textId="77777777" w:rsidR="008D5DCA" w:rsidRPr="00B1238F" w:rsidRDefault="008D5DCA" w:rsidP="008D5DCA">
      <w:pPr>
        <w:autoSpaceDE w:val="0"/>
        <w:autoSpaceDN w:val="0"/>
        <w:spacing w:after="66" w:line="220" w:lineRule="exact"/>
        <w:rPr>
          <w:lang w:val="ru-RU"/>
        </w:rPr>
      </w:pPr>
    </w:p>
    <w:p w14:paraId="0012AC82" w14:textId="77777777" w:rsidR="00306507" w:rsidRDefault="00306507" w:rsidP="00306507">
      <w:pPr>
        <w:ind w:firstLine="720"/>
      </w:pPr>
    </w:p>
    <w:p w14:paraId="579200D6" w14:textId="02531B7B" w:rsidR="00B30DB6" w:rsidRPr="00B1238F" w:rsidRDefault="00306507" w:rsidP="00306507">
      <w:pPr>
        <w:tabs>
          <w:tab w:val="left" w:pos="629"/>
        </w:tabs>
        <w:rPr>
          <w:lang w:val="ru-RU"/>
        </w:rPr>
      </w:pPr>
      <w:r>
        <w:tab/>
      </w:r>
      <w:r w:rsidR="006D1ED7" w:rsidRPr="00B123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173700B7" w14:textId="77777777" w:rsidR="00B30DB6" w:rsidRPr="00B1238F" w:rsidRDefault="006D1ED7">
      <w:pPr>
        <w:autoSpaceDE w:val="0"/>
        <w:autoSpaceDN w:val="0"/>
        <w:spacing w:before="346" w:after="0" w:line="230" w:lineRule="auto"/>
        <w:rPr>
          <w:lang w:val="ru-RU"/>
        </w:rPr>
      </w:pPr>
      <w:r w:rsidRPr="00B1238F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50C0A0E5" w14:textId="6444E031" w:rsidR="00C158E3" w:rsidRPr="006D1ED7" w:rsidRDefault="00C158E3" w:rsidP="00C158E3">
      <w:pPr>
        <w:autoSpaceDE w:val="0"/>
        <w:autoSpaceDN w:val="0"/>
        <w:spacing w:before="166" w:after="0"/>
        <w:ind w:right="288"/>
        <w:rPr>
          <w:lang w:val="ru-RU"/>
        </w:rPr>
      </w:pPr>
      <w:bookmarkStart w:id="3" w:name="_Hlk176504368"/>
      <w:bookmarkStart w:id="4" w:name="_Hlk14713682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Лубков А.В., Золотухин В.В., Бигнова М.Р., Черкезов А.А., </w:t>
      </w:r>
      <w:r w:rsidR="006D1ED7"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духовно-нравственной культуры народов России, 5 классАкционерное общество «Издательство Просвещение»; </w:t>
      </w:r>
      <w:r w:rsidR="006D1ED7" w:rsidRPr="006D1ED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Лубков А.В., Золотухин В.В., Бигнова М.Р., Черкезов А.А.,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духовно-нравственной культуры народов России,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Акционерное общество «Издательство Просвещение»; </w:t>
      </w:r>
      <w:r w:rsidRPr="006D1ED7">
        <w:rPr>
          <w:lang w:val="ru-RU"/>
        </w:rPr>
        <w:br/>
      </w:r>
    </w:p>
    <w:p w14:paraId="38325203" w14:textId="08E961BD" w:rsidR="00B1238F" w:rsidRPr="006D1ED7" w:rsidRDefault="00B1238F" w:rsidP="00B1238F">
      <w:pPr>
        <w:autoSpaceDE w:val="0"/>
        <w:autoSpaceDN w:val="0"/>
        <w:spacing w:before="166" w:after="0"/>
        <w:ind w:right="288"/>
        <w:rPr>
          <w:lang w:val="ru-RU"/>
        </w:rPr>
      </w:pPr>
    </w:p>
    <w:bookmarkEnd w:id="3"/>
    <w:p w14:paraId="34232055" w14:textId="7D811F18" w:rsidR="00B30DB6" w:rsidRPr="006D1ED7" w:rsidRDefault="00B30DB6">
      <w:pPr>
        <w:autoSpaceDE w:val="0"/>
        <w:autoSpaceDN w:val="0"/>
        <w:spacing w:before="166" w:after="0"/>
        <w:ind w:right="288"/>
        <w:rPr>
          <w:lang w:val="ru-RU"/>
        </w:rPr>
      </w:pPr>
    </w:p>
    <w:bookmarkEnd w:id="4"/>
    <w:p w14:paraId="429C2B07" w14:textId="77777777" w:rsidR="00B30DB6" w:rsidRPr="006D1ED7" w:rsidRDefault="006D1ED7">
      <w:pPr>
        <w:autoSpaceDE w:val="0"/>
        <w:autoSpaceDN w:val="0"/>
        <w:spacing w:before="262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C2B96B0" w14:textId="36C878C3" w:rsidR="00B30DB6" w:rsidRPr="006D1ED7" w:rsidRDefault="006D1ED7">
      <w:pPr>
        <w:autoSpaceDE w:val="0"/>
        <w:autoSpaceDN w:val="0"/>
        <w:spacing w:before="166" w:after="0" w:line="278" w:lineRule="auto"/>
        <w:ind w:right="43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1. Основы духовно-нравственной культуры народов России: 5</w:t>
      </w:r>
      <w:r w:rsidR="00AC6CF2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класс: методические рекомендации/ </w:t>
      </w:r>
      <w:r w:rsidR="00C158E3">
        <w:rPr>
          <w:rFonts w:ascii="Times New Roman" w:eastAsia="Times New Roman" w:hAnsi="Times New Roman"/>
          <w:color w:val="000000"/>
          <w:sz w:val="24"/>
          <w:lang w:val="ru-RU"/>
        </w:rPr>
        <w:t>Лубков А.В., Золотухин В.В., Бигнова М.Р., Черкезов А.А.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2. Тишкова В.А., Шапошникова Т.Д. «Книга для учителя». Москва, «Просвещение», 2010. 3. Религии мира: история, культура, вероучение: учебное пособие / под общ. ред. </w:t>
      </w:r>
    </w:p>
    <w:p w14:paraId="2F40D467" w14:textId="77777777" w:rsidR="00B30DB6" w:rsidRPr="006D1ED7" w:rsidRDefault="006D1ED7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А.О. Чубарьяна и Г.М. Бонгард-Левина. - М.: ОЛМА Медиагрупп, 2016. - 398 с.: ил.</w:t>
      </w:r>
    </w:p>
    <w:p w14:paraId="65212DA3" w14:textId="77777777" w:rsidR="00B30DB6" w:rsidRPr="006D1ED7" w:rsidRDefault="006D1ED7">
      <w:pPr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4. Токарев С. А. Религии в истории народов мира / С. А. Токарев. - изд. 5-е, испр. и доп.- </w:t>
      </w:r>
      <w:proofErr w:type="gramStart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Республика, 2005. - 542 с.: ил.- (Библиотека: религия, культура, наука).</w:t>
      </w:r>
    </w:p>
    <w:p w14:paraId="44E0A539" w14:textId="77777777" w:rsidR="00B30DB6" w:rsidRPr="006D1ED7" w:rsidRDefault="006D1ED7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5. Козырев Н.Ф. Религиозное образование в светской школе. – СПб., 2015.</w:t>
      </w:r>
    </w:p>
    <w:p w14:paraId="792F61D5" w14:textId="77777777" w:rsidR="00B30DB6" w:rsidRPr="006D1ED7" w:rsidRDefault="006D1ED7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6. Пиаже Ж. Моральное суждение ребенка / Пер. с фр. – М.: Академический Проект, 2016. 7. Слободчиков В. И. Антропологическая перспектива отечественного образования.</w:t>
      </w:r>
    </w:p>
    <w:p w14:paraId="29C91853" w14:textId="77777777" w:rsidR="00B30DB6" w:rsidRPr="006D1ED7" w:rsidRDefault="006D1ED7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– Екатеринбург: Издательский отдел Екатеринбургской епархии, 2018.</w:t>
      </w:r>
    </w:p>
    <w:p w14:paraId="22B6EA04" w14:textId="77777777" w:rsidR="00B30DB6" w:rsidRPr="006D1ED7" w:rsidRDefault="006D1ED7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8. Адамова А.Г. Духовность как ценностная основа личности // Совершенствование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учебно-воспитательного процесса в образовательном учреждении: Сб.науч.тр.Ч.2. – М., 2017.</w:t>
      </w:r>
    </w:p>
    <w:p w14:paraId="5E3C6854" w14:textId="77777777" w:rsidR="00B30DB6" w:rsidRPr="006D1ED7" w:rsidRDefault="006D1ED7">
      <w:pPr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9. Косачёва И.П. Нравственное развитие младшего школьника в процессе обучения и воспитания. – М., 2005.</w:t>
      </w:r>
    </w:p>
    <w:p w14:paraId="4E7B464A" w14:textId="77777777" w:rsidR="00B30DB6" w:rsidRPr="006D1ED7" w:rsidRDefault="006D1ED7">
      <w:pPr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10. Как проектировать универсальные учебные действия в начальной школе: от действия к мысли: пособие для учителя (А. Г. Асмолов, Г. В. Бурменская, И. А. Володарская и др.); под ред.А. Г. Асмолова. – М., 2018.</w:t>
      </w:r>
    </w:p>
    <w:p w14:paraId="6A4474AC" w14:textId="77777777" w:rsidR="00B30DB6" w:rsidRPr="006D1ED7" w:rsidRDefault="006D1ED7">
      <w:pPr>
        <w:autoSpaceDE w:val="0"/>
        <w:autoSpaceDN w:val="0"/>
        <w:spacing w:before="70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11. Метлик И.В. Религия и образование в светской школе. – М., 2014.</w:t>
      </w:r>
    </w:p>
    <w:p w14:paraId="5F3CEAFC" w14:textId="77777777" w:rsidR="00B30DB6" w:rsidRPr="006D1ED7" w:rsidRDefault="006D1ED7">
      <w:pPr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12. Чепикова Л.В. О преемственности в воспитании нравственной культуры у детей старшего дошкольного и младшего школьного возраста / Л.В. Чепикова </w:t>
      </w:r>
    </w:p>
    <w:p w14:paraId="3F0FB318" w14:textId="77777777" w:rsidR="00B30DB6" w:rsidRPr="006D1ED7" w:rsidRDefault="006D1ED7">
      <w:pPr>
        <w:autoSpaceDE w:val="0"/>
        <w:autoSpaceDN w:val="0"/>
        <w:spacing w:before="264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856689F" w14:textId="77777777" w:rsidR="00B30DB6" w:rsidRPr="006D1ED7" w:rsidRDefault="006D1ED7">
      <w:pPr>
        <w:autoSpaceDE w:val="0"/>
        <w:autoSpaceDN w:val="0"/>
        <w:spacing w:before="168" w:after="0" w:line="288" w:lineRule="auto"/>
        <w:ind w:right="1440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scool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- Единая коллекция Цифровых образовательных ресурсов 2.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special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course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/ - Российская электронная школа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td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gov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Сайт Рособразования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islamica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сайт центра исламских исследований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muslimheritage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сайт об исламской культуре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gumer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bogoslov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электронная библиотека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ihtik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электронная библиотека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электронная библиотека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tvspas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– православный медиа-портал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10.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hrono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- Всемирная история в интернете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istorya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- История стран и цивилизаций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12.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://с</w:t>
      </w:r>
      <w:r>
        <w:rPr>
          <w:rFonts w:ascii="Times New Roman" w:eastAsia="Times New Roman" w:hAnsi="Times New Roman"/>
          <w:color w:val="000000"/>
          <w:sz w:val="24"/>
        </w:rPr>
        <w:t>yrill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newma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- Библиотека античной литературы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13.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artclassic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 - Коллекция: мировая художественная культура </w:t>
      </w:r>
    </w:p>
    <w:p w14:paraId="05F891DA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98" w:right="650" w:bottom="6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0015DD" w14:textId="77777777" w:rsidR="00B30DB6" w:rsidRPr="006D1ED7" w:rsidRDefault="00B30DB6">
      <w:pPr>
        <w:autoSpaceDE w:val="0"/>
        <w:autoSpaceDN w:val="0"/>
        <w:spacing w:after="78" w:line="220" w:lineRule="exact"/>
        <w:rPr>
          <w:lang w:val="ru-RU"/>
        </w:rPr>
      </w:pPr>
    </w:p>
    <w:p w14:paraId="1A538592" w14:textId="77777777" w:rsidR="00B30DB6" w:rsidRPr="006D1ED7" w:rsidRDefault="006D1ED7">
      <w:pPr>
        <w:autoSpaceDE w:val="0"/>
        <w:autoSpaceDN w:val="0"/>
        <w:spacing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1137F40E" w14:textId="77777777" w:rsidR="00B30DB6" w:rsidRPr="006D1ED7" w:rsidRDefault="006D1ED7">
      <w:pPr>
        <w:autoSpaceDE w:val="0"/>
        <w:autoSpaceDN w:val="0"/>
        <w:spacing w:before="346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2A9A718A" w14:textId="77777777" w:rsidR="00B30DB6" w:rsidRPr="006D1ED7" w:rsidRDefault="006D1ED7">
      <w:pPr>
        <w:autoSpaceDE w:val="0"/>
        <w:autoSpaceDN w:val="0"/>
        <w:spacing w:before="166" w:after="0"/>
        <w:ind w:right="2592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Учебники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тетрадь к учебнику </w:t>
      </w:r>
      <w:r w:rsidRPr="006D1ED7">
        <w:rPr>
          <w:lang w:val="ru-RU"/>
        </w:rPr>
        <w:br/>
      </w: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проектор, интерактивная доска, персональный компьютер Электронные пособия </w:t>
      </w:r>
    </w:p>
    <w:p w14:paraId="0202744F" w14:textId="77777777" w:rsidR="00B30DB6" w:rsidRPr="006D1ED7" w:rsidRDefault="006D1ED7">
      <w:pPr>
        <w:autoSpaceDE w:val="0"/>
        <w:autoSpaceDN w:val="0"/>
        <w:spacing w:before="262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33349E84" w14:textId="77777777" w:rsidR="00B30DB6" w:rsidRPr="006D1ED7" w:rsidRDefault="006D1ED7">
      <w:pPr>
        <w:autoSpaceDE w:val="0"/>
        <w:autoSpaceDN w:val="0"/>
        <w:spacing w:before="166" w:after="0" w:line="230" w:lineRule="auto"/>
        <w:rPr>
          <w:lang w:val="ru-RU"/>
        </w:rPr>
      </w:pPr>
      <w:r w:rsidRPr="006D1ED7">
        <w:rPr>
          <w:rFonts w:ascii="Times New Roman" w:eastAsia="Times New Roman" w:hAnsi="Times New Roman"/>
          <w:color w:val="000000"/>
          <w:sz w:val="24"/>
          <w:lang w:val="ru-RU"/>
        </w:rPr>
        <w:t>Рабочая тетрадь.</w:t>
      </w:r>
    </w:p>
    <w:p w14:paraId="04B2010E" w14:textId="77777777" w:rsidR="00B30DB6" w:rsidRPr="006D1ED7" w:rsidRDefault="00B30DB6">
      <w:pPr>
        <w:rPr>
          <w:lang w:val="ru-RU"/>
        </w:rPr>
        <w:sectPr w:rsidR="00B30DB6" w:rsidRPr="006D1ED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BDF2B10" w14:textId="77777777" w:rsidR="003B2601" w:rsidRPr="006D1ED7" w:rsidRDefault="003B2601" w:rsidP="00D13F1E">
      <w:pPr>
        <w:rPr>
          <w:lang w:val="ru-RU"/>
        </w:rPr>
      </w:pPr>
    </w:p>
    <w:sectPr w:rsidR="003B2601" w:rsidRPr="006D1ED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5CDA9" w14:textId="77777777" w:rsidR="00345878" w:rsidRDefault="00345878" w:rsidP="00306507">
      <w:pPr>
        <w:spacing w:after="0" w:line="240" w:lineRule="auto"/>
      </w:pPr>
      <w:r>
        <w:separator/>
      </w:r>
    </w:p>
  </w:endnote>
  <w:endnote w:type="continuationSeparator" w:id="0">
    <w:p w14:paraId="4D3E9B12" w14:textId="77777777" w:rsidR="00345878" w:rsidRDefault="00345878" w:rsidP="0030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A87E4" w14:textId="77777777" w:rsidR="00345878" w:rsidRDefault="00345878" w:rsidP="00306507">
      <w:pPr>
        <w:spacing w:after="0" w:line="240" w:lineRule="auto"/>
      </w:pPr>
      <w:r>
        <w:separator/>
      </w:r>
    </w:p>
  </w:footnote>
  <w:footnote w:type="continuationSeparator" w:id="0">
    <w:p w14:paraId="6EF61A97" w14:textId="77777777" w:rsidR="00345878" w:rsidRDefault="00345878" w:rsidP="00306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0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69A4"/>
    <w:rsid w:val="000C6B18"/>
    <w:rsid w:val="000F0CA5"/>
    <w:rsid w:val="0015074B"/>
    <w:rsid w:val="00174308"/>
    <w:rsid w:val="001B2379"/>
    <w:rsid w:val="00226D60"/>
    <w:rsid w:val="00256884"/>
    <w:rsid w:val="00274E29"/>
    <w:rsid w:val="0029639D"/>
    <w:rsid w:val="00306507"/>
    <w:rsid w:val="00326F90"/>
    <w:rsid w:val="00345878"/>
    <w:rsid w:val="003A68DF"/>
    <w:rsid w:val="003B2601"/>
    <w:rsid w:val="00436917"/>
    <w:rsid w:val="004B0DA2"/>
    <w:rsid w:val="005361BC"/>
    <w:rsid w:val="005827D8"/>
    <w:rsid w:val="005964E7"/>
    <w:rsid w:val="005D3AC6"/>
    <w:rsid w:val="006050BE"/>
    <w:rsid w:val="00626EC3"/>
    <w:rsid w:val="006862D2"/>
    <w:rsid w:val="006A3C50"/>
    <w:rsid w:val="006D1ED7"/>
    <w:rsid w:val="006E357C"/>
    <w:rsid w:val="007023FA"/>
    <w:rsid w:val="007147BC"/>
    <w:rsid w:val="007240E0"/>
    <w:rsid w:val="00725A78"/>
    <w:rsid w:val="008504AE"/>
    <w:rsid w:val="00887B12"/>
    <w:rsid w:val="008A6DCD"/>
    <w:rsid w:val="008B365C"/>
    <w:rsid w:val="008D5DCA"/>
    <w:rsid w:val="008D6613"/>
    <w:rsid w:val="008F33FA"/>
    <w:rsid w:val="008F7C47"/>
    <w:rsid w:val="00917FB7"/>
    <w:rsid w:val="0092090D"/>
    <w:rsid w:val="00921B4C"/>
    <w:rsid w:val="009A23CD"/>
    <w:rsid w:val="00A1567D"/>
    <w:rsid w:val="00A40782"/>
    <w:rsid w:val="00AA1D8D"/>
    <w:rsid w:val="00AC6CF2"/>
    <w:rsid w:val="00B1238F"/>
    <w:rsid w:val="00B30DB6"/>
    <w:rsid w:val="00B47730"/>
    <w:rsid w:val="00BB5048"/>
    <w:rsid w:val="00BD2CDE"/>
    <w:rsid w:val="00BD64D6"/>
    <w:rsid w:val="00C04BFE"/>
    <w:rsid w:val="00C158E3"/>
    <w:rsid w:val="00C22620"/>
    <w:rsid w:val="00C24E7C"/>
    <w:rsid w:val="00C26611"/>
    <w:rsid w:val="00C30140"/>
    <w:rsid w:val="00C76FAB"/>
    <w:rsid w:val="00C87D6F"/>
    <w:rsid w:val="00CA2A33"/>
    <w:rsid w:val="00CB0664"/>
    <w:rsid w:val="00CE4BD7"/>
    <w:rsid w:val="00D04934"/>
    <w:rsid w:val="00D13F1E"/>
    <w:rsid w:val="00D71E7C"/>
    <w:rsid w:val="00E60296"/>
    <w:rsid w:val="00E727DE"/>
    <w:rsid w:val="00E74209"/>
    <w:rsid w:val="00EB4165"/>
    <w:rsid w:val="00EE23B6"/>
    <w:rsid w:val="00EF37FF"/>
    <w:rsid w:val="00F27976"/>
    <w:rsid w:val="00F3227F"/>
    <w:rsid w:val="00F67458"/>
    <w:rsid w:val="00FB219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BC4C1"/>
  <w14:defaultImageDpi w14:val="300"/>
  <w15:docId w15:val="{0D8A8B99-5BF9-4827-A7B4-83899E2D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7D8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CE4BD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/>
    </w:rPr>
  </w:style>
  <w:style w:type="paragraph" w:customStyle="1" w:styleId="210">
    <w:name w:val="Заголовок 21"/>
    <w:basedOn w:val="a1"/>
    <w:uiPriority w:val="1"/>
    <w:qFormat/>
    <w:rsid w:val="00CE4BD7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paragraph" w:customStyle="1" w:styleId="TableParagraph">
    <w:name w:val="Table Paragraph"/>
    <w:basedOn w:val="a1"/>
    <w:uiPriority w:val="1"/>
    <w:qFormat/>
    <w:rsid w:val="009A23CD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14110</Words>
  <Characters>80430</Characters>
  <Application>Microsoft Office Word</Application>
  <DocSecurity>0</DocSecurity>
  <Lines>670</Lines>
  <Paragraphs>188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21</cp:revision>
  <cp:lastPrinted>2024-09-06T07:39:00Z</cp:lastPrinted>
  <dcterms:created xsi:type="dcterms:W3CDTF">2013-12-23T23:15:00Z</dcterms:created>
  <dcterms:modified xsi:type="dcterms:W3CDTF">2024-10-02T10:52:00Z</dcterms:modified>
  <cp:category/>
</cp:coreProperties>
</file>